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Ind w:w="108" w:type="dxa"/>
        <w:tblLook w:val="00A0" w:firstRow="1" w:lastRow="0" w:firstColumn="1" w:lastColumn="0" w:noHBand="0" w:noVBand="0"/>
      </w:tblPr>
      <w:tblGrid>
        <w:gridCol w:w="3119"/>
        <w:gridCol w:w="5954"/>
      </w:tblGrid>
      <w:tr w:rsidR="00C40DE1" w:rsidRPr="008A475E" w:rsidTr="00C40DE1">
        <w:trPr>
          <w:trHeight w:val="851"/>
        </w:trPr>
        <w:tc>
          <w:tcPr>
            <w:tcW w:w="3119" w:type="dxa"/>
            <w:hideMark/>
          </w:tcPr>
          <w:p w:rsidR="00C40DE1" w:rsidRPr="008A475E" w:rsidRDefault="00373B28">
            <w:pPr>
              <w:pStyle w:val="Bodytext21"/>
              <w:shd w:val="clear" w:color="auto" w:fill="auto"/>
              <w:spacing w:line="240" w:lineRule="auto"/>
              <w:ind w:right="-108"/>
              <w:rPr>
                <w:rStyle w:val="Bodytext2"/>
                <w:color w:val="000000"/>
                <w:sz w:val="26"/>
                <w:szCs w:val="26"/>
                <w:lang w:eastAsia="vi-VN"/>
              </w:rPr>
            </w:pPr>
            <w:r>
              <w:rPr>
                <w:rStyle w:val="Bodytext2"/>
                <w:color w:val="000000"/>
                <w:sz w:val="26"/>
                <w:szCs w:val="26"/>
                <w:lang w:eastAsia="vi-VN"/>
              </w:rPr>
              <w:t xml:space="preserve">  </w:t>
            </w:r>
            <w:r w:rsidR="00C40DE1" w:rsidRPr="008A475E">
              <w:rPr>
                <w:rStyle w:val="Bodytext2"/>
                <w:color w:val="000000"/>
                <w:sz w:val="26"/>
                <w:szCs w:val="26"/>
                <w:lang w:eastAsia="vi-VN"/>
              </w:rPr>
              <w:t>UBND TỈNH TÂY NINH</w:t>
            </w:r>
          </w:p>
          <w:p w:rsidR="00C40DE1" w:rsidRPr="008A475E" w:rsidRDefault="00C40DE1">
            <w:pPr>
              <w:pStyle w:val="Bodytext21"/>
              <w:shd w:val="clear" w:color="auto" w:fill="auto"/>
              <w:spacing w:line="240" w:lineRule="auto"/>
              <w:ind w:right="-108"/>
              <w:rPr>
                <w:rStyle w:val="Bodytext2"/>
                <w:b/>
                <w:bCs/>
                <w:color w:val="000000"/>
                <w:sz w:val="28"/>
                <w:szCs w:val="28"/>
                <w:lang w:eastAsia="vi-VN"/>
              </w:rPr>
            </w:pPr>
            <w:r w:rsidRPr="00BA0E53">
              <w:rPr>
                <w:rFonts w:ascii="Times New Roman" w:hAnsi="Times New Roman"/>
                <w:noProof/>
                <w:sz w:val="25"/>
              </w:rPr>
              <mc:AlternateContent>
                <mc:Choice Requires="wps">
                  <w:drawing>
                    <wp:anchor distT="0" distB="0" distL="114300" distR="114300" simplePos="0" relativeHeight="251659264" behindDoc="0" locked="0" layoutInCell="1" allowOverlap="1" wp14:anchorId="5A534772" wp14:editId="47E8D06F">
                      <wp:simplePos x="0" y="0"/>
                      <wp:positionH relativeFrom="column">
                        <wp:posOffset>567055</wp:posOffset>
                      </wp:positionH>
                      <wp:positionV relativeFrom="paragraph">
                        <wp:posOffset>245725</wp:posOffset>
                      </wp:positionV>
                      <wp:extent cx="774700" cy="0"/>
                      <wp:effectExtent l="0" t="0" r="25400" b="19050"/>
                      <wp:wrapNone/>
                      <wp:docPr id="3" name="Straight Connector 3"/>
                      <wp:cNvGraphicFramePr/>
                      <a:graphic xmlns:a="http://schemas.openxmlformats.org/drawingml/2006/main">
                        <a:graphicData uri="http://schemas.microsoft.com/office/word/2010/wordprocessingShape">
                          <wps:wsp>
                            <wps:cNvCnPr/>
                            <wps:spPr>
                              <a:xfrm>
                                <a:off x="0" y="0"/>
                                <a:ext cx="774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66C258"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65pt,19.35pt" to="105.6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" strokecolor="black [3040]"/>
                  </w:pict>
                </mc:Fallback>
              </mc:AlternateContent>
            </w:r>
            <w:r w:rsidRPr="00BA0E53">
              <w:rPr>
                <w:rStyle w:val="Bodytext2"/>
                <w:b/>
                <w:bCs/>
                <w:color w:val="000000"/>
                <w:sz w:val="26"/>
                <w:szCs w:val="28"/>
                <w:lang w:eastAsia="vi-VN"/>
              </w:rPr>
              <w:t>THANH TRA TỈNH</w:t>
            </w:r>
          </w:p>
        </w:tc>
        <w:tc>
          <w:tcPr>
            <w:tcW w:w="5954" w:type="dxa"/>
            <w:hideMark/>
          </w:tcPr>
          <w:p w:rsidR="00C40DE1" w:rsidRPr="008A475E" w:rsidRDefault="00C40DE1">
            <w:pPr>
              <w:pStyle w:val="Bodytext21"/>
              <w:shd w:val="clear" w:color="auto" w:fill="auto"/>
              <w:spacing w:line="240" w:lineRule="auto"/>
              <w:rPr>
                <w:rFonts w:ascii="Times New Roman" w:hAnsi="Times New Roman"/>
                <w:sz w:val="26"/>
                <w:szCs w:val="26"/>
              </w:rPr>
            </w:pPr>
            <w:r w:rsidRPr="008A475E">
              <w:rPr>
                <w:rStyle w:val="Bodytext2"/>
                <w:b/>
                <w:bCs/>
                <w:color w:val="000000"/>
                <w:sz w:val="26"/>
                <w:szCs w:val="26"/>
                <w:lang w:eastAsia="vi-VN"/>
              </w:rPr>
              <w:t>CỘNG HÒA XÃ HỘI CHỦ NGHĨA VIỆT NAM</w:t>
            </w:r>
          </w:p>
          <w:p w:rsidR="00C40DE1" w:rsidRPr="00194374" w:rsidRDefault="0011221C">
            <w:pPr>
              <w:pStyle w:val="Bodytext21"/>
              <w:shd w:val="clear" w:color="auto" w:fill="auto"/>
              <w:spacing w:line="240" w:lineRule="auto"/>
              <w:rPr>
                <w:rStyle w:val="Bodytext2"/>
                <w:b/>
                <w:bCs/>
                <w:sz w:val="28"/>
                <w:szCs w:val="28"/>
              </w:rPr>
            </w:pPr>
            <w:r>
              <w:rPr>
                <w:rFonts w:ascii="Times New Roman" w:hAnsi="Times New Roman"/>
                <w:b w:val="0"/>
                <w:bCs w:val="0"/>
                <w:noProof/>
                <w:sz w:val="28"/>
                <w:szCs w:val="28"/>
              </w:rPr>
              <mc:AlternateContent>
                <mc:Choice Requires="wps">
                  <w:drawing>
                    <wp:anchor distT="0" distB="0" distL="114300" distR="114300" simplePos="0" relativeHeight="251662336" behindDoc="0" locked="0" layoutInCell="1" allowOverlap="1">
                      <wp:simplePos x="0" y="0"/>
                      <wp:positionH relativeFrom="column">
                        <wp:posOffset>801370</wp:posOffset>
                      </wp:positionH>
                      <wp:positionV relativeFrom="paragraph">
                        <wp:posOffset>240030</wp:posOffset>
                      </wp:positionV>
                      <wp:extent cx="2089150"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208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D85E02"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3.1pt,18.9pt" to="227.6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" strokecolor="black [3040]"/>
                  </w:pict>
                </mc:Fallback>
              </mc:AlternateContent>
            </w:r>
            <w:r w:rsidR="00C40DE1" w:rsidRPr="008A475E">
              <w:rPr>
                <w:rStyle w:val="Bodytext20"/>
                <w:sz w:val="28"/>
                <w:szCs w:val="28"/>
                <w:u w:val="none"/>
              </w:rPr>
              <w:t xml:space="preserve"> </w:t>
            </w:r>
            <w:r w:rsidR="00C40DE1" w:rsidRPr="00194374">
              <w:rPr>
                <w:rStyle w:val="Bodytext20"/>
                <w:b/>
                <w:sz w:val="28"/>
                <w:szCs w:val="28"/>
                <w:u w:val="none"/>
              </w:rPr>
              <w:t>Độc lập - Tự do - Hạnh phúc</w:t>
            </w:r>
          </w:p>
        </w:tc>
      </w:tr>
      <w:tr w:rsidR="00C40DE1" w:rsidRPr="00CA7149" w:rsidTr="00C40DE1">
        <w:trPr>
          <w:trHeight w:val="422"/>
        </w:trPr>
        <w:tc>
          <w:tcPr>
            <w:tcW w:w="3119" w:type="dxa"/>
            <w:vAlign w:val="center"/>
          </w:tcPr>
          <w:p w:rsidR="00C40DE1" w:rsidRPr="008A475E" w:rsidRDefault="00C40DE1">
            <w:pPr>
              <w:pStyle w:val="Bodytext21"/>
              <w:shd w:val="clear" w:color="auto" w:fill="auto"/>
              <w:spacing w:after="60" w:line="240" w:lineRule="auto"/>
              <w:rPr>
                <w:rStyle w:val="Bodytext2"/>
                <w:b/>
                <w:bCs/>
                <w:color w:val="000000"/>
                <w:sz w:val="28"/>
                <w:szCs w:val="28"/>
                <w:lang w:eastAsia="vi-VN"/>
              </w:rPr>
            </w:pPr>
          </w:p>
        </w:tc>
        <w:tc>
          <w:tcPr>
            <w:tcW w:w="5954" w:type="dxa"/>
            <w:vAlign w:val="center"/>
            <w:hideMark/>
          </w:tcPr>
          <w:p w:rsidR="00C40DE1" w:rsidRPr="00CA7149" w:rsidRDefault="007272D8" w:rsidP="009F1042">
            <w:pPr>
              <w:pStyle w:val="Bodytext30"/>
              <w:shd w:val="clear" w:color="auto" w:fill="auto"/>
              <w:spacing w:before="0" w:after="60" w:line="240" w:lineRule="auto"/>
              <w:ind w:left="28" w:hangingChars="10" w:hanging="28"/>
              <w:jc w:val="center"/>
              <w:rPr>
                <w:rStyle w:val="Bodytext2"/>
                <w:b w:val="0"/>
                <w:bCs w:val="0"/>
                <w:i w:val="0"/>
                <w:color w:val="000000"/>
                <w:sz w:val="28"/>
                <w:szCs w:val="28"/>
                <w:lang w:eastAsia="vi-VN"/>
              </w:rPr>
            </w:pPr>
            <w:r>
              <w:rPr>
                <w:rStyle w:val="Bodytext3"/>
                <w:i/>
                <w:color w:val="000000"/>
                <w:sz w:val="28"/>
                <w:szCs w:val="28"/>
                <w:lang w:eastAsia="vi-VN"/>
              </w:rPr>
              <w:t xml:space="preserve">Tây Ninh, ngày       tháng </w:t>
            </w:r>
            <w:r w:rsidR="00D374A9">
              <w:rPr>
                <w:rStyle w:val="Bodytext3"/>
                <w:i/>
                <w:color w:val="000000"/>
                <w:sz w:val="28"/>
                <w:szCs w:val="28"/>
                <w:lang w:eastAsia="vi-VN"/>
              </w:rPr>
              <w:t xml:space="preserve">9 </w:t>
            </w:r>
            <w:r>
              <w:rPr>
                <w:rStyle w:val="Bodytext3"/>
                <w:i/>
                <w:color w:val="000000"/>
                <w:sz w:val="28"/>
                <w:szCs w:val="28"/>
                <w:lang w:eastAsia="vi-VN"/>
              </w:rPr>
              <w:t>năm 2022</w:t>
            </w:r>
          </w:p>
        </w:tc>
      </w:tr>
    </w:tbl>
    <w:p w:rsidR="00C40DE1" w:rsidRPr="008A475E" w:rsidRDefault="00C40DE1" w:rsidP="00C40DE1">
      <w:pPr>
        <w:pStyle w:val="Bodytext21"/>
        <w:shd w:val="clear" w:color="auto" w:fill="auto"/>
        <w:spacing w:after="60" w:line="240" w:lineRule="auto"/>
        <w:jc w:val="left"/>
        <w:rPr>
          <w:rFonts w:ascii="Times New Roman" w:hAnsi="Times New Roman"/>
          <w:sz w:val="28"/>
          <w:szCs w:val="28"/>
        </w:rPr>
      </w:pPr>
    </w:p>
    <w:p w:rsidR="00C40DE1" w:rsidRPr="008A475E" w:rsidRDefault="00C40DE1" w:rsidP="00C40DE1">
      <w:pPr>
        <w:pStyle w:val="Bodytext21"/>
        <w:shd w:val="clear" w:color="auto" w:fill="auto"/>
        <w:spacing w:line="240" w:lineRule="auto"/>
        <w:ind w:left="24" w:hanging="24"/>
        <w:rPr>
          <w:rStyle w:val="Bodytext2"/>
          <w:b/>
          <w:bCs/>
          <w:color w:val="000000"/>
          <w:sz w:val="28"/>
          <w:szCs w:val="28"/>
          <w:lang w:eastAsia="vi-VN"/>
        </w:rPr>
      </w:pPr>
      <w:r w:rsidRPr="008A475E">
        <w:rPr>
          <w:rStyle w:val="Bodytext2"/>
          <w:b/>
          <w:bCs/>
          <w:color w:val="000000"/>
          <w:sz w:val="28"/>
          <w:szCs w:val="28"/>
          <w:lang w:eastAsia="vi-VN"/>
        </w:rPr>
        <w:t>TÓM TẮT BÁO CÁO</w:t>
      </w:r>
    </w:p>
    <w:p w:rsidR="00C40DE1" w:rsidRPr="008A475E" w:rsidRDefault="00C40DE1" w:rsidP="009F1042">
      <w:pPr>
        <w:pStyle w:val="Bodytext21"/>
        <w:shd w:val="clear" w:color="auto" w:fill="auto"/>
        <w:spacing w:line="240" w:lineRule="auto"/>
        <w:ind w:left="24" w:hanging="24"/>
        <w:rPr>
          <w:rStyle w:val="Bodytext2"/>
          <w:b/>
          <w:bCs/>
          <w:color w:val="000000"/>
          <w:sz w:val="28"/>
          <w:szCs w:val="28"/>
          <w:lang w:eastAsia="vi-VN"/>
        </w:rPr>
      </w:pPr>
      <w:r w:rsidRPr="008A475E">
        <w:rPr>
          <w:rStyle w:val="Bodytext2"/>
          <w:b/>
          <w:bCs/>
          <w:color w:val="000000"/>
          <w:sz w:val="28"/>
          <w:szCs w:val="28"/>
          <w:lang w:val="vi-VN" w:eastAsia="vi-VN"/>
        </w:rPr>
        <w:t>C</w:t>
      </w:r>
      <w:r w:rsidRPr="008A475E">
        <w:rPr>
          <w:rStyle w:val="Bodytext2"/>
          <w:b/>
          <w:bCs/>
          <w:color w:val="000000"/>
          <w:sz w:val="28"/>
          <w:szCs w:val="28"/>
          <w:lang w:eastAsia="vi-VN"/>
        </w:rPr>
        <w:t xml:space="preserve">ông tác </w:t>
      </w:r>
      <w:r w:rsidR="00BE7246">
        <w:rPr>
          <w:rStyle w:val="Bodytext2"/>
          <w:b/>
          <w:bCs/>
          <w:color w:val="000000"/>
          <w:sz w:val="28"/>
          <w:szCs w:val="28"/>
          <w:lang w:eastAsia="vi-VN"/>
        </w:rPr>
        <w:t>0</w:t>
      </w:r>
      <w:r w:rsidR="00D374A9">
        <w:rPr>
          <w:rStyle w:val="Bodytext2"/>
          <w:b/>
          <w:bCs/>
          <w:color w:val="000000"/>
          <w:sz w:val="28"/>
          <w:szCs w:val="28"/>
          <w:lang w:eastAsia="vi-VN"/>
        </w:rPr>
        <w:t>9</w:t>
      </w:r>
      <w:r w:rsidR="009F1042">
        <w:rPr>
          <w:rStyle w:val="Bodytext2"/>
          <w:b/>
          <w:bCs/>
          <w:color w:val="000000"/>
          <w:sz w:val="28"/>
          <w:szCs w:val="28"/>
          <w:lang w:eastAsia="vi-VN"/>
        </w:rPr>
        <w:t xml:space="preserve"> tháng đầu năm</w:t>
      </w:r>
      <w:r w:rsidR="00F317F9">
        <w:rPr>
          <w:rStyle w:val="Bodytext2"/>
          <w:b/>
          <w:bCs/>
          <w:color w:val="000000"/>
          <w:sz w:val="28"/>
          <w:szCs w:val="28"/>
          <w:lang w:eastAsia="vi-VN"/>
        </w:rPr>
        <w:t xml:space="preserve"> </w:t>
      </w:r>
      <w:r w:rsidRPr="008A475E">
        <w:rPr>
          <w:rStyle w:val="Bodytext2"/>
          <w:b/>
          <w:bCs/>
          <w:color w:val="000000"/>
          <w:sz w:val="28"/>
          <w:szCs w:val="28"/>
          <w:lang w:eastAsia="vi-VN"/>
        </w:rPr>
        <w:t>và phương hướng, nhiệm vụ</w:t>
      </w:r>
      <w:r w:rsidR="00F317F9">
        <w:rPr>
          <w:rStyle w:val="Bodytext2"/>
          <w:b/>
          <w:bCs/>
          <w:color w:val="000000"/>
          <w:sz w:val="28"/>
          <w:szCs w:val="28"/>
          <w:lang w:eastAsia="vi-VN"/>
        </w:rPr>
        <w:t xml:space="preserve"> </w:t>
      </w:r>
      <w:r w:rsidR="00BE7246">
        <w:rPr>
          <w:rStyle w:val="Bodytext2"/>
          <w:b/>
          <w:bCs/>
          <w:color w:val="000000"/>
          <w:sz w:val="28"/>
          <w:szCs w:val="28"/>
          <w:lang w:eastAsia="vi-VN"/>
        </w:rPr>
        <w:t>0</w:t>
      </w:r>
      <w:r w:rsidR="00D374A9">
        <w:rPr>
          <w:rStyle w:val="Bodytext2"/>
          <w:b/>
          <w:bCs/>
          <w:color w:val="000000"/>
          <w:sz w:val="28"/>
          <w:szCs w:val="28"/>
          <w:lang w:eastAsia="vi-VN"/>
        </w:rPr>
        <w:t>3</w:t>
      </w:r>
      <w:r w:rsidR="009F1042">
        <w:rPr>
          <w:rStyle w:val="Bodytext2"/>
          <w:b/>
          <w:bCs/>
          <w:color w:val="000000"/>
          <w:sz w:val="28"/>
          <w:szCs w:val="28"/>
          <w:lang w:eastAsia="vi-VN"/>
        </w:rPr>
        <w:t xml:space="preserve"> tháng cuối</w:t>
      </w:r>
      <w:r w:rsidR="007272D8">
        <w:rPr>
          <w:rStyle w:val="Bodytext2"/>
          <w:b/>
          <w:bCs/>
          <w:color w:val="000000"/>
          <w:sz w:val="28"/>
          <w:szCs w:val="28"/>
          <w:lang w:eastAsia="vi-VN"/>
        </w:rPr>
        <w:t xml:space="preserve"> </w:t>
      </w:r>
      <w:r w:rsidR="006D2DCF">
        <w:rPr>
          <w:rStyle w:val="Bodytext2"/>
          <w:b/>
          <w:bCs/>
          <w:color w:val="000000"/>
          <w:sz w:val="28"/>
          <w:szCs w:val="28"/>
          <w:lang w:eastAsia="vi-VN"/>
        </w:rPr>
        <w:t>năm 2022</w:t>
      </w:r>
      <w:r w:rsidR="009F1042">
        <w:rPr>
          <w:rStyle w:val="Bodytext2"/>
          <w:b/>
          <w:bCs/>
          <w:color w:val="000000"/>
          <w:sz w:val="28"/>
          <w:szCs w:val="28"/>
          <w:lang w:eastAsia="vi-VN"/>
        </w:rPr>
        <w:t xml:space="preserve"> </w:t>
      </w:r>
      <w:r w:rsidRPr="008A475E">
        <w:rPr>
          <w:rStyle w:val="Bodytext2"/>
          <w:b/>
          <w:bCs/>
          <w:color w:val="000000"/>
          <w:sz w:val="28"/>
          <w:szCs w:val="28"/>
          <w:lang w:eastAsia="vi-VN"/>
        </w:rPr>
        <w:t>của ngành Thanh tra</w:t>
      </w:r>
    </w:p>
    <w:p w:rsidR="00C40DE1" w:rsidRPr="008A475E" w:rsidRDefault="00C40DE1" w:rsidP="00C40DE1">
      <w:pPr>
        <w:pStyle w:val="Bodytext21"/>
        <w:shd w:val="clear" w:color="auto" w:fill="auto"/>
        <w:tabs>
          <w:tab w:val="left" w:pos="6370"/>
        </w:tabs>
        <w:spacing w:after="60" w:line="240" w:lineRule="auto"/>
        <w:jc w:val="left"/>
        <w:rPr>
          <w:rStyle w:val="Bodytext2"/>
          <w:b/>
          <w:bCs/>
          <w:color w:val="000000"/>
          <w:sz w:val="28"/>
          <w:szCs w:val="28"/>
          <w:lang w:eastAsia="vi-VN"/>
        </w:rPr>
      </w:pPr>
      <w:r w:rsidRPr="008A475E">
        <w:rPr>
          <w:rFonts w:ascii="Times New Roman" w:hAnsi="Times New Roman"/>
          <w:noProof/>
        </w:rPr>
        <mc:AlternateContent>
          <mc:Choice Requires="wps">
            <w:drawing>
              <wp:anchor distT="0" distB="0" distL="114300" distR="114300" simplePos="0" relativeHeight="251661312" behindDoc="0" locked="0" layoutInCell="1" allowOverlap="1" wp14:anchorId="590BDC62" wp14:editId="3712936A">
                <wp:simplePos x="0" y="0"/>
                <wp:positionH relativeFrom="column">
                  <wp:posOffset>2539365</wp:posOffset>
                </wp:positionH>
                <wp:positionV relativeFrom="paragraph">
                  <wp:posOffset>80010</wp:posOffset>
                </wp:positionV>
                <wp:extent cx="7429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4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7B180E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95pt,6.3pt" to="258.4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" strokecolor="black [3040]"/>
            </w:pict>
          </mc:Fallback>
        </mc:AlternateContent>
      </w:r>
      <w:r w:rsidRPr="008A475E">
        <w:rPr>
          <w:rStyle w:val="Bodytext2"/>
          <w:b/>
          <w:bCs/>
          <w:color w:val="000000"/>
          <w:sz w:val="28"/>
          <w:szCs w:val="28"/>
          <w:lang w:eastAsia="vi-VN"/>
        </w:rPr>
        <w:tab/>
      </w:r>
    </w:p>
    <w:p w:rsidR="00C40DE1" w:rsidRPr="008A475E" w:rsidRDefault="00C40DE1" w:rsidP="00C40DE1">
      <w:pPr>
        <w:pStyle w:val="Bodytext40"/>
        <w:shd w:val="clear" w:color="auto" w:fill="auto"/>
        <w:spacing w:before="0" w:after="0" w:line="240" w:lineRule="auto"/>
        <w:ind w:firstLine="567"/>
        <w:rPr>
          <w:rStyle w:val="Bodytext4"/>
          <w:b/>
          <w:bCs/>
          <w:sz w:val="28"/>
          <w:szCs w:val="28"/>
        </w:rPr>
      </w:pPr>
    </w:p>
    <w:p w:rsidR="00C40DE1" w:rsidRPr="00065C8C" w:rsidRDefault="00C40DE1" w:rsidP="002F0FDF">
      <w:pPr>
        <w:pStyle w:val="Bodytext40"/>
        <w:shd w:val="clear" w:color="auto" w:fill="auto"/>
        <w:spacing w:before="40" w:after="0" w:line="240" w:lineRule="auto"/>
        <w:ind w:firstLine="567"/>
        <w:rPr>
          <w:rFonts w:ascii="Times New Roman" w:hAnsi="Times New Roman"/>
          <w:b w:val="0"/>
        </w:rPr>
      </w:pPr>
      <w:r w:rsidRPr="00065C8C">
        <w:rPr>
          <w:rStyle w:val="Bodytext4"/>
          <w:b/>
          <w:color w:val="000000"/>
          <w:sz w:val="28"/>
          <w:szCs w:val="28"/>
          <w:lang w:eastAsia="vi-VN"/>
        </w:rPr>
        <w:t xml:space="preserve">I. KẾT QUẢ THỰC HIỆN NHIỆM VỤ CÔNG TÁC </w:t>
      </w:r>
      <w:r w:rsidR="00BE7246">
        <w:rPr>
          <w:rStyle w:val="Bodytext4"/>
          <w:b/>
          <w:color w:val="000000"/>
          <w:sz w:val="28"/>
          <w:szCs w:val="28"/>
          <w:lang w:eastAsia="vi-VN"/>
        </w:rPr>
        <w:t>0</w:t>
      </w:r>
      <w:r w:rsidR="006370A7">
        <w:rPr>
          <w:rStyle w:val="Bodytext4"/>
          <w:b/>
          <w:color w:val="000000"/>
          <w:sz w:val="28"/>
          <w:szCs w:val="28"/>
          <w:lang w:eastAsia="vi-VN"/>
        </w:rPr>
        <w:t>6 THÁNG ĐẦU</w:t>
      </w:r>
      <w:r w:rsidR="007272D8">
        <w:rPr>
          <w:rStyle w:val="Bodytext4"/>
          <w:b/>
          <w:color w:val="000000"/>
          <w:sz w:val="28"/>
          <w:szCs w:val="28"/>
          <w:lang w:eastAsia="vi-VN"/>
        </w:rPr>
        <w:t xml:space="preserve"> NĂM 2022</w:t>
      </w:r>
    </w:p>
    <w:p w:rsidR="00E327CD" w:rsidRDefault="00FD740F" w:rsidP="002F0FDF">
      <w:pPr>
        <w:spacing w:before="40"/>
        <w:ind w:firstLine="567"/>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Trong </w:t>
      </w:r>
      <w:r w:rsidR="00BE7246">
        <w:rPr>
          <w:rFonts w:ascii="Times New Roman" w:hAnsi="Times New Roman" w:cs="Times New Roman"/>
          <w:color w:val="auto"/>
          <w:sz w:val="28"/>
          <w:szCs w:val="28"/>
          <w:lang w:val="en-US"/>
        </w:rPr>
        <w:t>0</w:t>
      </w:r>
      <w:r w:rsidR="00D374A9">
        <w:rPr>
          <w:rFonts w:ascii="Times New Roman" w:hAnsi="Times New Roman" w:cs="Times New Roman"/>
          <w:color w:val="auto"/>
          <w:sz w:val="28"/>
          <w:szCs w:val="28"/>
          <w:lang w:val="en-US"/>
        </w:rPr>
        <w:t>9</w:t>
      </w:r>
      <w:r w:rsidR="009F1042">
        <w:rPr>
          <w:rFonts w:ascii="Times New Roman" w:hAnsi="Times New Roman" w:cs="Times New Roman"/>
          <w:color w:val="auto"/>
          <w:sz w:val="28"/>
          <w:szCs w:val="28"/>
          <w:lang w:val="en-US"/>
        </w:rPr>
        <w:t xml:space="preserve"> tháng đầu</w:t>
      </w:r>
      <w:r w:rsidR="007272D8">
        <w:rPr>
          <w:rFonts w:ascii="Times New Roman" w:hAnsi="Times New Roman" w:cs="Times New Roman"/>
          <w:color w:val="auto"/>
          <w:sz w:val="28"/>
          <w:szCs w:val="28"/>
          <w:lang w:val="en-US"/>
        </w:rPr>
        <w:t xml:space="preserve"> năm 2022</w:t>
      </w:r>
      <w:r w:rsidR="00A71B83">
        <w:rPr>
          <w:rFonts w:ascii="Times New Roman" w:hAnsi="Times New Roman" w:cs="Times New Roman"/>
          <w:color w:val="auto"/>
          <w:sz w:val="28"/>
          <w:szCs w:val="28"/>
          <w:lang w:val="en-US"/>
        </w:rPr>
        <w:t xml:space="preserve">, </w:t>
      </w:r>
      <w:r w:rsidR="00C40DE1" w:rsidRPr="00194374">
        <w:rPr>
          <w:rFonts w:ascii="Times New Roman" w:hAnsi="Times New Roman" w:cs="Times New Roman"/>
          <w:color w:val="auto"/>
          <w:sz w:val="28"/>
          <w:szCs w:val="28"/>
        </w:rPr>
        <w:t xml:space="preserve">Thanh tra tỉnh </w:t>
      </w:r>
      <w:r w:rsidR="00A71B83">
        <w:rPr>
          <w:rFonts w:ascii="Times New Roman" w:hAnsi="Times New Roman" w:cs="Times New Roman"/>
          <w:color w:val="auto"/>
          <w:sz w:val="28"/>
          <w:szCs w:val="28"/>
          <w:lang w:val="en-US"/>
        </w:rPr>
        <w:t xml:space="preserve">và </w:t>
      </w:r>
      <w:r w:rsidR="004C54EF" w:rsidRPr="004C54EF">
        <w:rPr>
          <w:rFonts w:ascii="Times New Roman" w:hAnsi="Times New Roman" w:cs="Times New Roman"/>
          <w:color w:val="auto"/>
          <w:sz w:val="28"/>
          <w:szCs w:val="28"/>
          <w:lang w:val="en-US"/>
        </w:rPr>
        <w:t xml:space="preserve">các cơ quan thanh tra </w:t>
      </w:r>
      <w:r w:rsidR="003D4B8A" w:rsidRPr="003D4B8A">
        <w:rPr>
          <w:rFonts w:ascii="Times New Roman" w:hAnsi="Times New Roman" w:cs="Times New Roman"/>
          <w:color w:val="auto"/>
          <w:sz w:val="28"/>
          <w:szCs w:val="28"/>
          <w:lang w:val="en-US"/>
        </w:rPr>
        <w:t xml:space="preserve">chủ động </w:t>
      </w:r>
      <w:r w:rsidR="003D4B8A" w:rsidRPr="003D4B8A">
        <w:rPr>
          <w:rFonts w:ascii="Times New Roman" w:hAnsi="Times New Roman" w:cs="Times New Roman"/>
          <w:bCs/>
          <w:color w:val="auto"/>
          <w:sz w:val="28"/>
          <w:szCs w:val="28"/>
          <w:lang w:val="en-US"/>
        </w:rPr>
        <w:t>liên hệ thực tế ngành, địa phương để xây dựng kế hoạch đúng trọng tâm, bám sát định hướng chương trình thanh tra, kế hoạch thanh tra năm 2022 của Thanh tra Chính phủ, phù hợp với khả năng, nguồn lực của đơn vị, địa phương trong bối cảnh dịch bệnh Covid-19 diễn biến phức tạp,</w:t>
      </w:r>
      <w:r w:rsidR="003D4B8A" w:rsidRPr="003D4B8A">
        <w:rPr>
          <w:rFonts w:ascii="Times New Roman" w:hAnsi="Times New Roman" w:cs="Times New Roman"/>
          <w:bCs/>
          <w:color w:val="auto"/>
          <w:sz w:val="28"/>
          <w:szCs w:val="28"/>
        </w:rPr>
        <w:t xml:space="preserve"> </w:t>
      </w:r>
      <w:r w:rsidR="003D4B8A" w:rsidRPr="003D4B8A">
        <w:rPr>
          <w:rFonts w:ascii="Times New Roman" w:hAnsi="Times New Roman" w:cs="Times New Roman"/>
          <w:color w:val="auto"/>
          <w:sz w:val="28"/>
          <w:szCs w:val="28"/>
          <w:lang w:val="en-US"/>
        </w:rPr>
        <w:t>trình thủ trưởng cơ quan cùng cấp phê duyệt</w:t>
      </w:r>
      <w:r w:rsidR="00D15AD5" w:rsidRPr="00194374">
        <w:rPr>
          <w:rFonts w:ascii="Times New Roman" w:hAnsi="Times New Roman" w:cs="Times New Roman"/>
          <w:color w:val="auto"/>
          <w:lang w:val="en-US"/>
        </w:rPr>
        <w:t>;</w:t>
      </w:r>
      <w:r w:rsidR="00C40DE1" w:rsidRPr="00194374">
        <w:rPr>
          <w:rFonts w:ascii="Times New Roman" w:hAnsi="Times New Roman" w:cs="Times New Roman"/>
          <w:color w:val="auto"/>
        </w:rPr>
        <w:t xml:space="preserve"> </w:t>
      </w:r>
      <w:r w:rsidR="00C40DE1" w:rsidRPr="00194374">
        <w:rPr>
          <w:rFonts w:ascii="Times New Roman" w:hAnsi="Times New Roman" w:cs="Times New Roman"/>
          <w:color w:val="auto"/>
          <w:sz w:val="28"/>
          <w:szCs w:val="28"/>
          <w:lang w:val="en-US"/>
        </w:rPr>
        <w:t xml:space="preserve">tăng cường hướng dẫn nghiệp vụ, theo dõi thực hiện nhiệm vụ thông qua kiểm tra văn bản, </w:t>
      </w:r>
      <w:r w:rsidR="001E0F9A" w:rsidRPr="00194374">
        <w:rPr>
          <w:rFonts w:ascii="Times New Roman" w:hAnsi="Times New Roman" w:cs="Times New Roman"/>
          <w:color w:val="auto"/>
          <w:sz w:val="28"/>
          <w:szCs w:val="28"/>
          <w:lang w:val="en-US"/>
        </w:rPr>
        <w:t xml:space="preserve">trao </w:t>
      </w:r>
      <w:r w:rsidR="00C40DE1" w:rsidRPr="00194374">
        <w:rPr>
          <w:rFonts w:ascii="Times New Roman" w:hAnsi="Times New Roman" w:cs="Times New Roman"/>
          <w:color w:val="auto"/>
          <w:sz w:val="28"/>
          <w:szCs w:val="28"/>
          <w:lang w:val="en-US"/>
        </w:rPr>
        <w:t xml:space="preserve">đổi thường xuyên, qua đó đã kịp thời nắm thông tin, </w:t>
      </w:r>
      <w:r w:rsidR="00B52937">
        <w:rPr>
          <w:rFonts w:ascii="Times New Roman" w:hAnsi="Times New Roman" w:cs="Times New Roman"/>
          <w:color w:val="auto"/>
          <w:sz w:val="28"/>
          <w:szCs w:val="28"/>
          <w:lang w:val="en-US"/>
        </w:rPr>
        <w:t xml:space="preserve">về </w:t>
      </w:r>
      <w:r w:rsidR="00C40DE1" w:rsidRPr="00194374">
        <w:rPr>
          <w:rFonts w:ascii="Times New Roman" w:hAnsi="Times New Roman" w:cs="Times New Roman"/>
          <w:color w:val="auto"/>
          <w:sz w:val="28"/>
          <w:szCs w:val="28"/>
          <w:lang w:val="en-US"/>
        </w:rPr>
        <w:t>khó khăn vướng mắc trong thực hiện nhiệm vụ của ngành để lãnh đạo hoặc kiến ng</w:t>
      </w:r>
      <w:r w:rsidR="00DE38F0">
        <w:rPr>
          <w:rFonts w:ascii="Times New Roman" w:hAnsi="Times New Roman" w:cs="Times New Roman"/>
          <w:color w:val="auto"/>
          <w:sz w:val="28"/>
          <w:szCs w:val="28"/>
          <w:lang w:val="en-US"/>
        </w:rPr>
        <w:t>hị cấp có thẩm quyền</w:t>
      </w:r>
      <w:r w:rsidR="00C40DE1" w:rsidRPr="00194374">
        <w:rPr>
          <w:rFonts w:ascii="Times New Roman" w:hAnsi="Times New Roman" w:cs="Times New Roman"/>
          <w:color w:val="auto"/>
          <w:sz w:val="28"/>
          <w:szCs w:val="28"/>
          <w:lang w:val="en-US"/>
        </w:rPr>
        <w:t>, kết quả như sau:</w:t>
      </w:r>
    </w:p>
    <w:p w:rsidR="009F2925" w:rsidRPr="00E327CD" w:rsidRDefault="00C40DE1" w:rsidP="002F0FDF">
      <w:pPr>
        <w:spacing w:before="40"/>
        <w:ind w:firstLine="567"/>
        <w:jc w:val="both"/>
        <w:rPr>
          <w:rFonts w:ascii="Times New Roman" w:hAnsi="Times New Roman" w:cs="Times New Roman"/>
          <w:color w:val="auto"/>
          <w:sz w:val="28"/>
          <w:szCs w:val="28"/>
          <w:lang w:val="en-US"/>
        </w:rPr>
      </w:pPr>
      <w:r w:rsidRPr="008A475E">
        <w:rPr>
          <w:rStyle w:val="Bodytext2"/>
          <w:sz w:val="28"/>
          <w:szCs w:val="28"/>
        </w:rPr>
        <w:t>1. Công tác thanh tra</w:t>
      </w:r>
    </w:p>
    <w:p w:rsidR="00C40DE1" w:rsidRDefault="00C40DE1" w:rsidP="00365FD8">
      <w:pPr>
        <w:pStyle w:val="BodyText"/>
        <w:spacing w:before="40"/>
        <w:ind w:firstLine="567"/>
        <w:rPr>
          <w:rFonts w:ascii="Times New Roman" w:hAnsi="Times New Roman"/>
          <w:sz w:val="28"/>
          <w:szCs w:val="28"/>
          <w:shd w:val="clear" w:color="auto" w:fill="FFFFFF"/>
          <w:lang w:val="vi-VN"/>
        </w:rPr>
      </w:pPr>
      <w:r w:rsidRPr="008A475E">
        <w:rPr>
          <w:rStyle w:val="BodyTextChar1"/>
          <w:sz w:val="28"/>
          <w:szCs w:val="28"/>
        </w:rPr>
        <w:t>Toàn ngành thanh tra Tây Ninh đã triển khai thực hiệ</w:t>
      </w:r>
      <w:r w:rsidR="003C1B9F">
        <w:rPr>
          <w:rStyle w:val="BodyTextChar1"/>
          <w:sz w:val="28"/>
          <w:szCs w:val="28"/>
        </w:rPr>
        <w:t xml:space="preserve">n </w:t>
      </w:r>
      <w:r w:rsidR="00D374A9">
        <w:rPr>
          <w:rFonts w:ascii="Times New Roman" w:hAnsi="Times New Roman"/>
          <w:sz w:val="28"/>
          <w:szCs w:val="28"/>
        </w:rPr>
        <w:t>63</w:t>
      </w:r>
      <w:r w:rsidR="006D2DCF">
        <w:rPr>
          <w:rFonts w:ascii="Times New Roman" w:hAnsi="Times New Roman"/>
          <w:sz w:val="28"/>
          <w:szCs w:val="28"/>
        </w:rPr>
        <w:t xml:space="preserve"> cuộc </w:t>
      </w:r>
      <w:r w:rsidRPr="008A475E">
        <w:rPr>
          <w:rStyle w:val="BodyTextChar1"/>
          <w:sz w:val="28"/>
          <w:szCs w:val="28"/>
        </w:rPr>
        <w:t>thanh tra hành chính</w:t>
      </w:r>
      <w:r w:rsidR="007272D8">
        <w:rPr>
          <w:rStyle w:val="BodyTextChar1"/>
          <w:sz w:val="28"/>
          <w:szCs w:val="28"/>
        </w:rPr>
        <w:t xml:space="preserve"> (</w:t>
      </w:r>
      <w:r w:rsidR="007272D8" w:rsidRPr="007272D8">
        <w:rPr>
          <w:rStyle w:val="BodyTextChar1"/>
          <w:sz w:val="28"/>
          <w:szCs w:val="28"/>
        </w:rPr>
        <w:t>kỳ trước chuyển sang 07 cuộc</w:t>
      </w:r>
      <w:r w:rsidR="007272D8">
        <w:rPr>
          <w:rStyle w:val="BodyTextChar1"/>
          <w:sz w:val="28"/>
          <w:szCs w:val="28"/>
        </w:rPr>
        <w:t>)</w:t>
      </w:r>
      <w:r w:rsidR="009F2925">
        <w:rPr>
          <w:rStyle w:val="BodyTextChar1"/>
          <w:sz w:val="28"/>
          <w:szCs w:val="28"/>
        </w:rPr>
        <w:t xml:space="preserve"> (</w:t>
      </w:r>
      <w:r w:rsidR="009F1042">
        <w:rPr>
          <w:rFonts w:ascii="Times New Roman" w:hAnsi="Times New Roman"/>
          <w:sz w:val="28"/>
          <w:szCs w:val="28"/>
        </w:rPr>
        <w:t>tăng 07</w:t>
      </w:r>
      <w:r w:rsidR="009F1042" w:rsidRPr="005A08D1">
        <w:rPr>
          <w:rFonts w:ascii="Times New Roman" w:hAnsi="Times New Roman"/>
          <w:sz w:val="28"/>
          <w:szCs w:val="28"/>
        </w:rPr>
        <w:t>%</w:t>
      </w:r>
      <w:r w:rsidR="009F1042" w:rsidRPr="00AE44C8">
        <w:rPr>
          <w:rFonts w:ascii="Times New Roman" w:hAnsi="Times New Roman"/>
          <w:sz w:val="28"/>
          <w:szCs w:val="28"/>
        </w:rPr>
        <w:t xml:space="preserve"> </w:t>
      </w:r>
      <w:r w:rsidR="009F1042" w:rsidRPr="00E95089">
        <w:rPr>
          <w:rFonts w:ascii="Times New Roman" w:hAnsi="Times New Roman"/>
          <w:sz w:val="28"/>
          <w:szCs w:val="28"/>
        </w:rPr>
        <w:t>so với cùng kỳ</w:t>
      </w:r>
      <w:r w:rsidR="009F2925">
        <w:rPr>
          <w:rStyle w:val="BodyTextChar1"/>
          <w:sz w:val="28"/>
          <w:szCs w:val="28"/>
        </w:rPr>
        <w:t>)</w:t>
      </w:r>
      <w:r w:rsidR="00995692" w:rsidRPr="00995692">
        <w:rPr>
          <w:rFonts w:ascii="Times New Roman" w:hAnsi="Times New Roman"/>
          <w:sz w:val="28"/>
          <w:szCs w:val="28"/>
          <w:shd w:val="clear" w:color="auto" w:fill="FFFFFF"/>
          <w:vertAlign w:val="superscript"/>
          <w:lang w:val="vi-VN"/>
        </w:rPr>
        <w:footnoteReference w:id="1"/>
      </w:r>
      <w:r w:rsidR="00D374A9">
        <w:t xml:space="preserve"> </w:t>
      </w:r>
      <w:r w:rsidR="007209A5" w:rsidRPr="00D374A9">
        <w:rPr>
          <w:rStyle w:val="BodyTextChar1"/>
          <w:sz w:val="28"/>
          <w:szCs w:val="28"/>
        </w:rPr>
        <w:t xml:space="preserve">trong đó </w:t>
      </w:r>
      <w:r w:rsidR="00A611B8" w:rsidRPr="00D374A9">
        <w:rPr>
          <w:rStyle w:val="BodyTextChar1"/>
          <w:sz w:val="28"/>
          <w:szCs w:val="28"/>
        </w:rPr>
        <w:t xml:space="preserve">có </w:t>
      </w:r>
      <w:r w:rsidR="00D374A9" w:rsidRPr="00D374A9">
        <w:rPr>
          <w:rFonts w:ascii="Times New Roman" w:hAnsi="Times New Roman"/>
          <w:sz w:val="28"/>
          <w:szCs w:val="28"/>
        </w:rPr>
        <w:t xml:space="preserve">16 </w:t>
      </w:r>
      <w:r w:rsidR="006D2DCF" w:rsidRPr="00D374A9">
        <w:rPr>
          <w:rFonts w:ascii="Times New Roman" w:hAnsi="Times New Roman"/>
          <w:sz w:val="28"/>
          <w:szCs w:val="28"/>
        </w:rPr>
        <w:t>cuộc đột</w:t>
      </w:r>
      <w:r w:rsidR="006D2DCF" w:rsidRPr="006D2DCF">
        <w:rPr>
          <w:rFonts w:ascii="Times New Roman" w:hAnsi="Times New Roman"/>
          <w:sz w:val="28"/>
          <w:szCs w:val="28"/>
        </w:rPr>
        <w:t xml:space="preserve"> xuất</w:t>
      </w:r>
      <w:r w:rsidR="001A2528" w:rsidRPr="006D2DCF">
        <w:rPr>
          <w:rStyle w:val="BodyTextChar1"/>
          <w:sz w:val="28"/>
          <w:szCs w:val="28"/>
        </w:rPr>
        <w:t>,</w:t>
      </w:r>
      <w:r w:rsidR="001A2528">
        <w:rPr>
          <w:rStyle w:val="BodyTextChar1"/>
          <w:sz w:val="28"/>
          <w:szCs w:val="28"/>
        </w:rPr>
        <w:t xml:space="preserve"> ban hành kết luậ</w:t>
      </w:r>
      <w:r w:rsidR="00200757">
        <w:rPr>
          <w:rStyle w:val="BodyTextChar1"/>
          <w:sz w:val="28"/>
          <w:szCs w:val="28"/>
        </w:rPr>
        <w:t xml:space="preserve">n </w:t>
      </w:r>
      <w:r w:rsidR="00D374A9">
        <w:rPr>
          <w:rFonts w:ascii="Times New Roman" w:hAnsi="Times New Roman"/>
          <w:sz w:val="28"/>
          <w:szCs w:val="28"/>
        </w:rPr>
        <w:t>34</w:t>
      </w:r>
      <w:r w:rsidR="006D2DCF">
        <w:rPr>
          <w:rFonts w:ascii="Times New Roman" w:hAnsi="Times New Roman"/>
          <w:sz w:val="28"/>
          <w:szCs w:val="28"/>
        </w:rPr>
        <w:t xml:space="preserve"> cuộc </w:t>
      </w:r>
      <w:r w:rsidRPr="008A475E">
        <w:rPr>
          <w:rStyle w:val="BodyTextChar1"/>
          <w:sz w:val="28"/>
          <w:szCs w:val="28"/>
        </w:rPr>
        <w:t xml:space="preserve">và </w:t>
      </w:r>
      <w:r w:rsidR="00D374A9">
        <w:rPr>
          <w:rFonts w:ascii="Times New Roman" w:hAnsi="Times New Roman"/>
          <w:sz w:val="28"/>
          <w:szCs w:val="28"/>
        </w:rPr>
        <w:t>5.588</w:t>
      </w:r>
      <w:r w:rsidR="00D374A9" w:rsidRPr="00333CA7">
        <w:rPr>
          <w:rFonts w:ascii="Times New Roman" w:hAnsi="Times New Roman"/>
          <w:sz w:val="28"/>
          <w:szCs w:val="28"/>
        </w:rPr>
        <w:t xml:space="preserve"> </w:t>
      </w:r>
      <w:r w:rsidRPr="008A475E">
        <w:rPr>
          <w:rStyle w:val="BodyTextChar1"/>
          <w:sz w:val="28"/>
          <w:szCs w:val="28"/>
        </w:rPr>
        <w:t>cuộc thanh tra, kiể</w:t>
      </w:r>
      <w:r w:rsidR="00E327CD">
        <w:rPr>
          <w:rStyle w:val="BodyTextChar1"/>
          <w:sz w:val="28"/>
          <w:szCs w:val="28"/>
        </w:rPr>
        <w:t>m tra chuyên ngành. Qua</w:t>
      </w:r>
      <w:r w:rsidR="00A611B8">
        <w:rPr>
          <w:rStyle w:val="BodyTextChar1"/>
          <w:sz w:val="28"/>
          <w:szCs w:val="28"/>
        </w:rPr>
        <w:t xml:space="preserve"> thanh tra </w:t>
      </w:r>
      <w:r w:rsidR="00A611B8" w:rsidRPr="00A611B8">
        <w:rPr>
          <w:rFonts w:ascii="Times New Roman" w:hAnsi="Times New Roman"/>
          <w:sz w:val="28"/>
          <w:szCs w:val="28"/>
          <w:shd w:val="clear" w:color="auto" w:fill="FFFFFF"/>
        </w:rPr>
        <w:t xml:space="preserve">phát hiện vi phạm </w:t>
      </w:r>
      <w:r w:rsidR="00D374A9">
        <w:rPr>
          <w:rFonts w:ascii="Times New Roman" w:hAnsi="Times New Roman"/>
          <w:sz w:val="28"/>
          <w:szCs w:val="28"/>
          <w:shd w:val="clear" w:color="auto" w:fill="FFFFFF"/>
        </w:rPr>
        <w:t>9.4</w:t>
      </w:r>
      <w:r w:rsidR="0012443C" w:rsidRPr="0012443C">
        <w:rPr>
          <w:rFonts w:ascii="Times New Roman" w:hAnsi="Times New Roman"/>
          <w:sz w:val="28"/>
          <w:szCs w:val="28"/>
          <w:shd w:val="clear" w:color="auto" w:fill="FFFFFF"/>
          <w:lang w:val="vi-VN"/>
        </w:rPr>
        <w:t xml:space="preserve"> tỷ đồng</w:t>
      </w:r>
      <w:r w:rsidR="006D2DCF">
        <w:rPr>
          <w:rFonts w:ascii="Times New Roman" w:hAnsi="Times New Roman"/>
          <w:sz w:val="28"/>
          <w:szCs w:val="28"/>
          <w:shd w:val="clear" w:color="auto" w:fill="FFFFFF"/>
        </w:rPr>
        <w:t xml:space="preserve"> và </w:t>
      </w:r>
      <w:r w:rsidR="00D374A9">
        <w:rPr>
          <w:rStyle w:val="BodyTextChar1"/>
          <w:sz w:val="28"/>
          <w:szCs w:val="28"/>
        </w:rPr>
        <w:t>7.209</w:t>
      </w:r>
      <w:r w:rsidR="007272D8" w:rsidRPr="007272D8">
        <w:rPr>
          <w:rStyle w:val="BodyTextChar1"/>
          <w:sz w:val="28"/>
          <w:szCs w:val="28"/>
        </w:rPr>
        <w:t xml:space="preserve"> </w:t>
      </w:r>
      <w:r w:rsidR="006D2DCF">
        <w:rPr>
          <w:rFonts w:ascii="Times New Roman" w:hAnsi="Times New Roman"/>
          <w:sz w:val="28"/>
          <w:szCs w:val="28"/>
        </w:rPr>
        <w:t>m</w:t>
      </w:r>
      <w:r w:rsidR="006D2DCF">
        <w:rPr>
          <w:rFonts w:ascii="Times New Roman" w:hAnsi="Times New Roman"/>
          <w:sz w:val="28"/>
          <w:szCs w:val="28"/>
          <w:vertAlign w:val="superscript"/>
        </w:rPr>
        <w:t>2</w:t>
      </w:r>
      <w:r w:rsidR="006D2DCF">
        <w:rPr>
          <w:rFonts w:ascii="Times New Roman" w:hAnsi="Times New Roman"/>
          <w:sz w:val="28"/>
          <w:szCs w:val="28"/>
          <w:shd w:val="clear" w:color="auto" w:fill="FFFFFF"/>
        </w:rPr>
        <w:t xml:space="preserve"> đất,</w:t>
      </w:r>
      <w:r w:rsidR="00A611B8" w:rsidRPr="00A611B8">
        <w:rPr>
          <w:rFonts w:ascii="Times New Roman" w:hAnsi="Times New Roman"/>
          <w:sz w:val="28"/>
          <w:szCs w:val="28"/>
          <w:shd w:val="clear" w:color="auto" w:fill="FFFFFF"/>
        </w:rPr>
        <w:t xml:space="preserve"> kiến nghị thu hồi </w:t>
      </w:r>
      <w:r w:rsidR="00D374A9">
        <w:rPr>
          <w:rFonts w:ascii="Times New Roman" w:hAnsi="Times New Roman"/>
          <w:sz w:val="28"/>
          <w:szCs w:val="28"/>
          <w:shd w:val="clear" w:color="auto" w:fill="FFFFFF"/>
        </w:rPr>
        <w:t>03 tỷ</w:t>
      </w:r>
      <w:r w:rsidR="007272D8" w:rsidRPr="007272D8">
        <w:rPr>
          <w:rFonts w:ascii="Times New Roman" w:hAnsi="Times New Roman"/>
          <w:sz w:val="28"/>
          <w:szCs w:val="28"/>
          <w:shd w:val="clear" w:color="auto" w:fill="FFFFFF"/>
          <w:lang w:val="vi-VN"/>
        </w:rPr>
        <w:t xml:space="preserve"> đồng</w:t>
      </w:r>
      <w:r w:rsidR="006D2DCF">
        <w:rPr>
          <w:rFonts w:ascii="Times New Roman" w:hAnsi="Times New Roman"/>
          <w:sz w:val="28"/>
          <w:szCs w:val="28"/>
          <w:shd w:val="clear" w:color="auto" w:fill="FFFFFF"/>
        </w:rPr>
        <w:t>;</w:t>
      </w:r>
      <w:r w:rsidR="00A611B8" w:rsidRPr="00A611B8">
        <w:rPr>
          <w:rFonts w:ascii="Times New Roman" w:hAnsi="Times New Roman"/>
          <w:sz w:val="28"/>
          <w:szCs w:val="28"/>
          <w:shd w:val="clear" w:color="auto" w:fill="FFFFFF"/>
        </w:rPr>
        <w:t xml:space="preserve"> kiến nghị khác </w:t>
      </w:r>
      <w:r w:rsidR="00D374A9">
        <w:rPr>
          <w:rFonts w:ascii="Times New Roman" w:hAnsi="Times New Roman"/>
          <w:sz w:val="28"/>
          <w:szCs w:val="28"/>
          <w:shd w:val="clear" w:color="auto" w:fill="FFFFFF"/>
        </w:rPr>
        <w:t>6.3</w:t>
      </w:r>
      <w:r w:rsidR="00365FD8">
        <w:rPr>
          <w:rFonts w:ascii="Times New Roman" w:hAnsi="Times New Roman"/>
          <w:sz w:val="28"/>
          <w:szCs w:val="28"/>
          <w:shd w:val="clear" w:color="auto" w:fill="FFFFFF"/>
        </w:rPr>
        <w:t xml:space="preserve"> </w:t>
      </w:r>
      <w:r w:rsidR="0012443C">
        <w:rPr>
          <w:rFonts w:ascii="Times New Roman" w:hAnsi="Times New Roman"/>
          <w:sz w:val="28"/>
          <w:szCs w:val="28"/>
          <w:shd w:val="clear" w:color="auto" w:fill="FFFFFF"/>
        </w:rPr>
        <w:t>tỷ</w:t>
      </w:r>
      <w:r w:rsidR="00A611B8" w:rsidRPr="00A611B8">
        <w:rPr>
          <w:rFonts w:ascii="Times New Roman" w:hAnsi="Times New Roman"/>
          <w:sz w:val="28"/>
          <w:szCs w:val="28"/>
          <w:shd w:val="clear" w:color="auto" w:fill="FFFFFF"/>
        </w:rPr>
        <w:t xml:space="preserve"> đồng</w:t>
      </w:r>
      <w:r w:rsidR="00365FD8" w:rsidRPr="00365FD8">
        <w:rPr>
          <w:rFonts w:ascii="Times New Roman" w:hAnsi="Times New Roman"/>
          <w:sz w:val="28"/>
          <w:szCs w:val="28"/>
        </w:rPr>
        <w:t xml:space="preserve"> </w:t>
      </w:r>
      <w:r w:rsidR="00365FD8">
        <w:rPr>
          <w:rFonts w:ascii="Times New Roman" w:hAnsi="Times New Roman"/>
          <w:sz w:val="28"/>
          <w:szCs w:val="28"/>
        </w:rPr>
        <w:t xml:space="preserve">và </w:t>
      </w:r>
      <w:r w:rsidR="00D374A9">
        <w:rPr>
          <w:rStyle w:val="BodyTextChar1"/>
          <w:sz w:val="28"/>
          <w:szCs w:val="28"/>
        </w:rPr>
        <w:t>7.209</w:t>
      </w:r>
      <w:r w:rsidR="00D374A9" w:rsidRPr="007272D8">
        <w:rPr>
          <w:rStyle w:val="BodyTextChar1"/>
          <w:sz w:val="28"/>
          <w:szCs w:val="28"/>
        </w:rPr>
        <w:t xml:space="preserve"> </w:t>
      </w:r>
      <w:r w:rsidR="00365FD8">
        <w:rPr>
          <w:rFonts w:ascii="Times New Roman" w:hAnsi="Times New Roman"/>
          <w:sz w:val="28"/>
          <w:szCs w:val="28"/>
        </w:rPr>
        <w:t>m</w:t>
      </w:r>
      <w:r w:rsidR="00365FD8">
        <w:rPr>
          <w:rFonts w:ascii="Times New Roman" w:hAnsi="Times New Roman"/>
          <w:sz w:val="28"/>
          <w:szCs w:val="28"/>
          <w:vertAlign w:val="superscript"/>
        </w:rPr>
        <w:t>2</w:t>
      </w:r>
      <w:r w:rsidR="00365FD8">
        <w:rPr>
          <w:rFonts w:ascii="Times New Roman" w:hAnsi="Times New Roman"/>
          <w:sz w:val="28"/>
          <w:szCs w:val="28"/>
        </w:rPr>
        <w:t xml:space="preserve"> đất</w:t>
      </w:r>
      <w:r w:rsidR="00A611B8">
        <w:rPr>
          <w:rFonts w:ascii="Times New Roman" w:hAnsi="Times New Roman"/>
          <w:sz w:val="28"/>
          <w:szCs w:val="28"/>
          <w:shd w:val="clear" w:color="auto" w:fill="FFFFFF"/>
        </w:rPr>
        <w:t xml:space="preserve">; </w:t>
      </w:r>
      <w:r w:rsidR="003E772E">
        <w:rPr>
          <w:rStyle w:val="BodyTextChar1"/>
          <w:sz w:val="28"/>
          <w:szCs w:val="28"/>
        </w:rPr>
        <w:t>ban hành</w:t>
      </w:r>
      <w:r w:rsidRPr="008A475E">
        <w:rPr>
          <w:rStyle w:val="BodyTextChar1"/>
          <w:sz w:val="28"/>
          <w:szCs w:val="28"/>
        </w:rPr>
        <w:t xml:space="preserve"> </w:t>
      </w:r>
      <w:r w:rsidR="00D374A9">
        <w:rPr>
          <w:rFonts w:ascii="Times New Roman" w:hAnsi="Times New Roman"/>
          <w:sz w:val="28"/>
          <w:szCs w:val="28"/>
        </w:rPr>
        <w:t>455</w:t>
      </w:r>
      <w:r w:rsidR="007272D8">
        <w:rPr>
          <w:rFonts w:ascii="Times New Roman" w:hAnsi="Times New Roman"/>
          <w:sz w:val="28"/>
          <w:szCs w:val="28"/>
        </w:rPr>
        <w:t xml:space="preserve"> quyết định xử phạt hành chính với số tiề</w:t>
      </w:r>
      <w:r w:rsidR="00D374A9">
        <w:rPr>
          <w:rFonts w:ascii="Times New Roman" w:hAnsi="Times New Roman"/>
          <w:sz w:val="28"/>
          <w:szCs w:val="28"/>
        </w:rPr>
        <w:t>n 5.4</w:t>
      </w:r>
      <w:r w:rsidR="007272D8">
        <w:rPr>
          <w:rFonts w:ascii="Times New Roman" w:hAnsi="Times New Roman"/>
          <w:sz w:val="28"/>
          <w:szCs w:val="28"/>
        </w:rPr>
        <w:t xml:space="preserve"> tỷ đồng</w:t>
      </w:r>
      <w:r w:rsidR="003E772E" w:rsidRPr="003E772E">
        <w:rPr>
          <w:rFonts w:ascii="Times New Roman" w:hAnsi="Times New Roman"/>
        </w:rPr>
        <w:t xml:space="preserve">, </w:t>
      </w:r>
      <w:r w:rsidRPr="008A475E">
        <w:rPr>
          <w:rStyle w:val="BodyTextChar1"/>
          <w:sz w:val="28"/>
          <w:szCs w:val="28"/>
        </w:rPr>
        <w:t>qua thanh, kiểm tra đã chấn chỉnh công tác quản lý, hoàn thiện cơ chế, chính sách pháp luật trên nhiều lĩnh vực. Đôn đốc</w:t>
      </w:r>
      <w:r w:rsidR="00174579">
        <w:rPr>
          <w:rStyle w:val="BodyTextChar1"/>
          <w:sz w:val="28"/>
          <w:szCs w:val="28"/>
        </w:rPr>
        <w:t xml:space="preserve"> thực hiện xong </w:t>
      </w:r>
      <w:r w:rsidR="00D374A9">
        <w:rPr>
          <w:rFonts w:ascii="Times New Roman" w:hAnsi="Times New Roman"/>
          <w:spacing w:val="-4"/>
          <w:sz w:val="28"/>
          <w:szCs w:val="28"/>
        </w:rPr>
        <w:t>30/67</w:t>
      </w:r>
      <w:r w:rsidR="007272D8">
        <w:rPr>
          <w:rFonts w:ascii="Times New Roman" w:hAnsi="Times New Roman"/>
          <w:spacing w:val="-4"/>
          <w:sz w:val="28"/>
          <w:szCs w:val="28"/>
        </w:rPr>
        <w:t xml:space="preserve"> </w:t>
      </w:r>
      <w:r w:rsidR="00174579" w:rsidRPr="00174579">
        <w:rPr>
          <w:rFonts w:ascii="Times New Roman" w:hAnsi="Times New Roman"/>
          <w:sz w:val="28"/>
          <w:szCs w:val="28"/>
          <w:shd w:val="clear" w:color="auto" w:fill="FFFFFF"/>
          <w:lang w:val="vi-VN"/>
        </w:rPr>
        <w:t xml:space="preserve">kết luận thanh tra, đã thu được </w:t>
      </w:r>
      <w:r w:rsidR="00D374A9">
        <w:rPr>
          <w:rFonts w:ascii="Times New Roman" w:hAnsi="Times New Roman"/>
          <w:sz w:val="28"/>
          <w:szCs w:val="28"/>
          <w:shd w:val="clear" w:color="auto" w:fill="FFFFFF"/>
        </w:rPr>
        <w:t>3.1</w:t>
      </w:r>
      <w:r w:rsidR="007272D8" w:rsidRPr="007272D8">
        <w:rPr>
          <w:rFonts w:ascii="Times New Roman" w:hAnsi="Times New Roman"/>
          <w:sz w:val="28"/>
          <w:szCs w:val="28"/>
          <w:shd w:val="clear" w:color="auto" w:fill="FFFFFF"/>
          <w:lang w:val="vi-VN"/>
        </w:rPr>
        <w:t>/</w:t>
      </w:r>
      <w:r w:rsidR="00764587" w:rsidRPr="0080679C">
        <w:rPr>
          <w:rFonts w:ascii="Times New Roman" w:hAnsi="Times New Roman"/>
          <w:spacing w:val="-4"/>
          <w:sz w:val="28"/>
          <w:szCs w:val="28"/>
        </w:rPr>
        <w:t>18.7</w:t>
      </w:r>
      <w:r w:rsidR="00D374A9">
        <w:rPr>
          <w:rFonts w:ascii="Times New Roman" w:hAnsi="Times New Roman"/>
          <w:spacing w:val="-4"/>
          <w:sz w:val="28"/>
          <w:szCs w:val="28"/>
        </w:rPr>
        <w:t xml:space="preserve"> tỷ</w:t>
      </w:r>
      <w:r w:rsidR="007272D8" w:rsidRPr="007272D8">
        <w:rPr>
          <w:rFonts w:ascii="Times New Roman" w:hAnsi="Times New Roman"/>
          <w:sz w:val="28"/>
          <w:szCs w:val="28"/>
          <w:shd w:val="clear" w:color="auto" w:fill="FFFFFF"/>
          <w:lang w:val="vi-VN"/>
        </w:rPr>
        <w:t xml:space="preserve"> đồng, </w:t>
      </w:r>
      <w:r w:rsidR="00D374A9">
        <w:rPr>
          <w:rFonts w:ascii="Times New Roman" w:hAnsi="Times New Roman"/>
          <w:spacing w:val="-4"/>
          <w:sz w:val="28"/>
          <w:szCs w:val="28"/>
        </w:rPr>
        <w:t xml:space="preserve">25.653/58.641 </w:t>
      </w:r>
      <w:r w:rsidR="007272D8" w:rsidRPr="007272D8">
        <w:rPr>
          <w:rFonts w:ascii="Times New Roman" w:hAnsi="Times New Roman"/>
          <w:sz w:val="28"/>
          <w:szCs w:val="28"/>
          <w:shd w:val="clear" w:color="auto" w:fill="FFFFFF"/>
          <w:lang w:val="vi-VN"/>
        </w:rPr>
        <w:t>m</w:t>
      </w:r>
      <w:r w:rsidR="007272D8" w:rsidRPr="007272D8">
        <w:rPr>
          <w:rFonts w:ascii="Times New Roman" w:hAnsi="Times New Roman"/>
          <w:sz w:val="28"/>
          <w:szCs w:val="28"/>
          <w:shd w:val="clear" w:color="auto" w:fill="FFFFFF"/>
          <w:vertAlign w:val="superscript"/>
          <w:lang w:val="vi-VN"/>
        </w:rPr>
        <w:t>2</w:t>
      </w:r>
      <w:r w:rsidR="007272D8" w:rsidRPr="007272D8">
        <w:rPr>
          <w:rFonts w:ascii="Times New Roman" w:hAnsi="Times New Roman"/>
          <w:sz w:val="28"/>
          <w:szCs w:val="28"/>
          <w:shd w:val="clear" w:color="auto" w:fill="FFFFFF"/>
          <w:lang w:val="vi-VN"/>
        </w:rPr>
        <w:t xml:space="preserve"> đất; xử</w:t>
      </w:r>
      <w:r w:rsidR="00D374A9">
        <w:rPr>
          <w:rFonts w:ascii="Times New Roman" w:hAnsi="Times New Roman"/>
          <w:sz w:val="28"/>
          <w:szCs w:val="28"/>
          <w:shd w:val="clear" w:color="auto" w:fill="FFFFFF"/>
          <w:lang w:val="vi-VN"/>
        </w:rPr>
        <w:t xml:space="preserve"> lý khác 6.9</w:t>
      </w:r>
      <w:r w:rsidR="007272D8" w:rsidRPr="007272D8">
        <w:rPr>
          <w:rFonts w:ascii="Times New Roman" w:hAnsi="Times New Roman"/>
          <w:sz w:val="28"/>
          <w:szCs w:val="28"/>
          <w:shd w:val="clear" w:color="auto" w:fill="FFFFFF"/>
          <w:lang w:val="vi-VN"/>
        </w:rPr>
        <w:t>/</w:t>
      </w:r>
      <w:r w:rsidR="00D374A9">
        <w:rPr>
          <w:rFonts w:ascii="Times New Roman" w:hAnsi="Times New Roman"/>
          <w:sz w:val="28"/>
          <w:szCs w:val="28"/>
          <w:shd w:val="clear" w:color="auto" w:fill="FFFFFF"/>
        </w:rPr>
        <w:t>8.1</w:t>
      </w:r>
      <w:r w:rsidR="00764587" w:rsidRPr="0080679C">
        <w:rPr>
          <w:rFonts w:ascii="Times New Roman" w:hAnsi="Times New Roman"/>
          <w:spacing w:val="-4"/>
          <w:sz w:val="28"/>
          <w:szCs w:val="28"/>
        </w:rPr>
        <w:t xml:space="preserve"> </w:t>
      </w:r>
      <w:r w:rsidR="007272D8" w:rsidRPr="007272D8">
        <w:rPr>
          <w:rFonts w:ascii="Times New Roman" w:hAnsi="Times New Roman"/>
          <w:sz w:val="28"/>
          <w:szCs w:val="28"/>
          <w:shd w:val="clear" w:color="auto" w:fill="FFFFFF"/>
          <w:lang w:val="vi-VN"/>
        </w:rPr>
        <w:t>t</w:t>
      </w:r>
      <w:r w:rsidR="00D374A9">
        <w:rPr>
          <w:rFonts w:ascii="Times New Roman" w:hAnsi="Times New Roman"/>
          <w:sz w:val="28"/>
          <w:szCs w:val="28"/>
          <w:shd w:val="clear" w:color="auto" w:fill="FFFFFF"/>
        </w:rPr>
        <w:t>ỷ</w:t>
      </w:r>
      <w:r w:rsidR="007272D8" w:rsidRPr="007272D8">
        <w:rPr>
          <w:rFonts w:ascii="Times New Roman" w:hAnsi="Times New Roman"/>
          <w:sz w:val="28"/>
          <w:szCs w:val="28"/>
          <w:shd w:val="clear" w:color="auto" w:fill="FFFFFF"/>
          <w:lang w:val="vi-VN"/>
        </w:rPr>
        <w:t xml:space="preserve"> đồng</w:t>
      </w:r>
      <w:r w:rsidR="00174579" w:rsidRPr="00174579">
        <w:rPr>
          <w:rFonts w:ascii="Times New Roman" w:hAnsi="Times New Roman"/>
          <w:sz w:val="28"/>
          <w:szCs w:val="28"/>
          <w:shd w:val="clear" w:color="auto" w:fill="FFFFFF"/>
          <w:lang w:val="vi-VN"/>
        </w:rPr>
        <w:t>.</w:t>
      </w:r>
    </w:p>
    <w:p w:rsidR="007963B0" w:rsidRDefault="00C40DE1" w:rsidP="007963B0">
      <w:pPr>
        <w:pStyle w:val="BodyText"/>
        <w:shd w:val="clear" w:color="auto" w:fill="auto"/>
        <w:spacing w:before="40" w:after="0" w:line="240" w:lineRule="auto"/>
        <w:ind w:firstLine="567"/>
        <w:rPr>
          <w:rFonts w:ascii="Times New Roman" w:hAnsi="Times New Roman"/>
          <w:sz w:val="28"/>
          <w:szCs w:val="28"/>
        </w:rPr>
      </w:pPr>
      <w:r w:rsidRPr="008A475E">
        <w:rPr>
          <w:rStyle w:val="BodyTextChar1"/>
          <w:sz w:val="28"/>
          <w:szCs w:val="28"/>
        </w:rPr>
        <w:t xml:space="preserve">Tiếp tục thực hiện </w:t>
      </w:r>
      <w:r w:rsidRPr="008A475E">
        <w:rPr>
          <w:rFonts w:ascii="Times New Roman" w:hAnsi="Times New Roman"/>
          <w:sz w:val="28"/>
          <w:szCs w:val="28"/>
        </w:rPr>
        <w:t xml:space="preserve">Chỉ thị số 20/CT-TTg năm 2017 của Thủ tướng Chính phủ, </w:t>
      </w:r>
      <w:r w:rsidR="00CD093C" w:rsidRPr="00CD093C">
        <w:rPr>
          <w:rFonts w:ascii="Times New Roman" w:hAnsi="Times New Roman"/>
          <w:sz w:val="28"/>
          <w:szCs w:val="28"/>
        </w:rPr>
        <w:t>Thanh tra tỉnh chủ động phối hợp, rà soát với các sở, ngành có liên quan và các sở, ngành tự phối hợp điều chỉnh xử lý tránh chồng chéo trong thanh tra, kiểm tra nên không xảy ra trường hợp trùng lắp, chồng chéo trong hoạt động thanh tra, kiểm tra tại các doanh nghiệp</w:t>
      </w:r>
      <w:r w:rsidR="00174579">
        <w:rPr>
          <w:rFonts w:ascii="Times New Roman" w:hAnsi="Times New Roman"/>
          <w:sz w:val="28"/>
          <w:szCs w:val="28"/>
        </w:rPr>
        <w:t>.</w:t>
      </w:r>
    </w:p>
    <w:p w:rsidR="00F403D8" w:rsidRPr="00D745C8" w:rsidRDefault="00420DFD" w:rsidP="007963B0">
      <w:pPr>
        <w:pStyle w:val="BodyText"/>
        <w:shd w:val="clear" w:color="auto" w:fill="auto"/>
        <w:spacing w:before="40" w:after="0" w:line="240" w:lineRule="auto"/>
        <w:ind w:firstLine="567"/>
        <w:rPr>
          <w:rFonts w:ascii="Times New Roman" w:hAnsi="Times New Roman"/>
          <w:sz w:val="28"/>
          <w:szCs w:val="28"/>
        </w:rPr>
      </w:pPr>
      <w:r>
        <w:rPr>
          <w:rFonts w:ascii="Times New Roman" w:hAnsi="Times New Roman"/>
          <w:sz w:val="28"/>
          <w:szCs w:val="28"/>
        </w:rPr>
        <w:t>T</w:t>
      </w:r>
      <w:r w:rsidRPr="00420DFD">
        <w:rPr>
          <w:rFonts w:ascii="Times New Roman" w:hAnsi="Times New Roman"/>
          <w:sz w:val="28"/>
          <w:szCs w:val="28"/>
        </w:rPr>
        <w:t>hực hiện đề xuất định hướng Chương trình thanh tra năm 2023 đúng thời gian quy định</w:t>
      </w:r>
      <w:r>
        <w:rPr>
          <w:rFonts w:ascii="Times New Roman" w:hAnsi="Times New Roman"/>
          <w:sz w:val="28"/>
          <w:szCs w:val="28"/>
        </w:rPr>
        <w:t xml:space="preserve">; </w:t>
      </w:r>
      <w:r w:rsidR="00F403D8">
        <w:rPr>
          <w:rFonts w:ascii="Times New Roman" w:hAnsi="Times New Roman"/>
          <w:sz w:val="28"/>
          <w:szCs w:val="28"/>
        </w:rPr>
        <w:t xml:space="preserve">Thanh tra tỉnh đã triển khai hướng dẫn và </w:t>
      </w:r>
      <w:r w:rsidR="00F403D8" w:rsidRPr="00F403D8">
        <w:rPr>
          <w:rFonts w:ascii="Times New Roman" w:hAnsi="Times New Roman"/>
          <w:sz w:val="28"/>
          <w:szCs w:val="28"/>
          <w:lang w:val="vi-VN"/>
        </w:rPr>
        <w:t>cập nhật dữ liệu trên phần mềm “Cơ sở dữ liệu quản lý các cuộc thanh tra trên địa bàn tỉnh Tây Ninh”</w:t>
      </w:r>
      <w:r w:rsidR="00D745C8">
        <w:rPr>
          <w:rFonts w:ascii="Times New Roman" w:hAnsi="Times New Roman"/>
          <w:sz w:val="28"/>
          <w:szCs w:val="28"/>
        </w:rPr>
        <w:t xml:space="preserve"> cho các phòng nghiệp vụ 09 huyện và 02 sở trên địa bàn tỉnh</w:t>
      </w:r>
      <w:r w:rsidR="00D745C8">
        <w:rPr>
          <w:rStyle w:val="FootnoteReference"/>
          <w:rFonts w:ascii="Times New Roman" w:hAnsi="Times New Roman"/>
          <w:sz w:val="28"/>
          <w:szCs w:val="28"/>
        </w:rPr>
        <w:footnoteReference w:id="2"/>
      </w:r>
      <w:r w:rsidR="00D745C8">
        <w:rPr>
          <w:rFonts w:ascii="Times New Roman" w:hAnsi="Times New Roman"/>
          <w:sz w:val="28"/>
          <w:szCs w:val="28"/>
        </w:rPr>
        <w:t>.</w:t>
      </w:r>
    </w:p>
    <w:p w:rsidR="00C40DE1" w:rsidRPr="008A475E" w:rsidRDefault="00C40DE1" w:rsidP="002F0FDF">
      <w:pPr>
        <w:pStyle w:val="Bodytext21"/>
        <w:shd w:val="clear" w:color="auto" w:fill="auto"/>
        <w:tabs>
          <w:tab w:val="left" w:pos="953"/>
        </w:tabs>
        <w:spacing w:before="40" w:line="240" w:lineRule="auto"/>
        <w:ind w:firstLine="567"/>
        <w:jc w:val="both"/>
        <w:rPr>
          <w:rStyle w:val="Bodytext2"/>
          <w:b/>
          <w:bCs/>
          <w:sz w:val="28"/>
          <w:szCs w:val="28"/>
          <w:lang w:eastAsia="vi-VN"/>
        </w:rPr>
      </w:pPr>
      <w:r w:rsidRPr="008A475E">
        <w:rPr>
          <w:rStyle w:val="Bodytext2"/>
          <w:b/>
          <w:bCs/>
          <w:sz w:val="28"/>
          <w:szCs w:val="28"/>
          <w:lang w:eastAsia="vi-VN"/>
        </w:rPr>
        <w:t>2. Công tác tiếp công dân, xử lý đơn thư, giải quyết khiếu nại, tố cáo</w:t>
      </w:r>
    </w:p>
    <w:p w:rsidR="00C40DE1" w:rsidRPr="00E84BDA" w:rsidRDefault="00C40DE1" w:rsidP="00D745C8">
      <w:pPr>
        <w:ind w:firstLine="567"/>
        <w:contextualSpacing/>
        <w:jc w:val="both"/>
        <w:rPr>
          <w:rFonts w:ascii="Times New Roman" w:eastAsia="Calibri" w:hAnsi="Times New Roman" w:cs="Times New Roman"/>
          <w:bCs/>
          <w:color w:val="auto"/>
          <w:sz w:val="28"/>
          <w:szCs w:val="28"/>
          <w:shd w:val="clear" w:color="auto" w:fill="FFFFFF"/>
          <w:lang w:val="en-US"/>
        </w:rPr>
      </w:pPr>
      <w:r w:rsidRPr="00E84BDA">
        <w:rPr>
          <w:rStyle w:val="BodyTextChar1"/>
          <w:sz w:val="28"/>
          <w:szCs w:val="28"/>
        </w:rPr>
        <w:lastRenderedPageBreak/>
        <w:t xml:space="preserve">Các cơ quan hành chính nhà nước trong tỉnh đã tiếp </w:t>
      </w:r>
      <w:r w:rsidR="00D374A9">
        <w:rPr>
          <w:rFonts w:ascii="Times New Roman" w:hAnsi="Times New Roman"/>
          <w:sz w:val="28"/>
          <w:szCs w:val="28"/>
          <w:lang w:val="en-US"/>
        </w:rPr>
        <w:t>1.200</w:t>
      </w:r>
      <w:r w:rsidR="00D374A9" w:rsidRPr="00981CC8">
        <w:rPr>
          <w:rFonts w:ascii="Times New Roman" w:hAnsi="Times New Roman"/>
          <w:sz w:val="28"/>
          <w:szCs w:val="28"/>
          <w:lang w:val="en-US"/>
        </w:rPr>
        <w:t xml:space="preserve"> </w:t>
      </w:r>
      <w:r w:rsidR="001C250F" w:rsidRPr="001C250F">
        <w:rPr>
          <w:rFonts w:ascii="Times New Roman" w:hAnsi="Times New Roman"/>
          <w:sz w:val="28"/>
          <w:szCs w:val="28"/>
          <w:lang w:val="en-US"/>
        </w:rPr>
        <w:t xml:space="preserve"> </w:t>
      </w:r>
      <w:r w:rsidR="001C250F" w:rsidRPr="001C250F">
        <w:rPr>
          <w:rFonts w:ascii="Times New Roman" w:hAnsi="Times New Roman"/>
          <w:sz w:val="28"/>
          <w:szCs w:val="28"/>
        </w:rPr>
        <w:t>lượt công dân (</w:t>
      </w:r>
      <w:r w:rsidR="00764587">
        <w:rPr>
          <w:rFonts w:ascii="Times New Roman" w:hAnsi="Times New Roman"/>
          <w:sz w:val="28"/>
          <w:szCs w:val="28"/>
          <w:lang w:val="en-US"/>
        </w:rPr>
        <w:t xml:space="preserve">giảm </w:t>
      </w:r>
      <w:r w:rsidR="00D374A9">
        <w:rPr>
          <w:rFonts w:ascii="Times New Roman" w:hAnsi="Times New Roman"/>
          <w:sz w:val="28"/>
          <w:szCs w:val="28"/>
          <w:lang w:val="en-US"/>
        </w:rPr>
        <w:t>07</w:t>
      </w:r>
      <w:r w:rsidR="00D374A9" w:rsidRPr="00DC2467">
        <w:rPr>
          <w:rFonts w:ascii="Times New Roman" w:hAnsi="Times New Roman"/>
          <w:sz w:val="28"/>
          <w:szCs w:val="28"/>
          <w:lang w:val="en-US"/>
        </w:rPr>
        <w:t>%</w:t>
      </w:r>
      <w:r w:rsidR="001C250F" w:rsidRPr="001C250F">
        <w:rPr>
          <w:rFonts w:ascii="Times New Roman" w:hAnsi="Times New Roman"/>
          <w:sz w:val="28"/>
          <w:szCs w:val="28"/>
          <w:lang w:val="en-US"/>
        </w:rPr>
        <w:t xml:space="preserve"> </w:t>
      </w:r>
      <w:r w:rsidR="001C250F" w:rsidRPr="001C250F">
        <w:rPr>
          <w:rFonts w:ascii="Times New Roman" w:hAnsi="Times New Roman"/>
          <w:sz w:val="28"/>
          <w:szCs w:val="28"/>
        </w:rPr>
        <w:t>so cùng kỳ năm 20</w:t>
      </w:r>
      <w:r w:rsidR="001C250F" w:rsidRPr="001C250F">
        <w:rPr>
          <w:rFonts w:ascii="Times New Roman" w:hAnsi="Times New Roman"/>
          <w:sz w:val="28"/>
          <w:szCs w:val="28"/>
          <w:lang w:val="en-US"/>
        </w:rPr>
        <w:t>21</w:t>
      </w:r>
      <w:r w:rsidR="001C250F" w:rsidRPr="001C250F">
        <w:rPr>
          <w:rFonts w:ascii="Times New Roman" w:hAnsi="Times New Roman"/>
          <w:sz w:val="28"/>
          <w:szCs w:val="28"/>
        </w:rPr>
        <w:t xml:space="preserve">); đến trình bày </w:t>
      </w:r>
      <w:r w:rsidR="00D374A9">
        <w:rPr>
          <w:rFonts w:ascii="Times New Roman" w:hAnsi="Times New Roman"/>
          <w:sz w:val="28"/>
          <w:szCs w:val="28"/>
          <w:lang w:val="en-US"/>
        </w:rPr>
        <w:t>1.091</w:t>
      </w:r>
      <w:r w:rsidR="00D374A9" w:rsidRPr="00981CC8">
        <w:rPr>
          <w:rFonts w:ascii="Times New Roman" w:hAnsi="Times New Roman"/>
          <w:sz w:val="28"/>
          <w:szCs w:val="28"/>
          <w:lang w:val="en-US"/>
        </w:rPr>
        <w:t xml:space="preserve"> </w:t>
      </w:r>
      <w:r w:rsidR="00D374A9" w:rsidRPr="00E95089">
        <w:rPr>
          <w:rFonts w:ascii="Times New Roman" w:hAnsi="Times New Roman"/>
          <w:sz w:val="28"/>
          <w:szCs w:val="28"/>
        </w:rPr>
        <w:t xml:space="preserve">vụ việc </w:t>
      </w:r>
      <w:r w:rsidR="00D374A9" w:rsidRPr="00DC2467">
        <w:rPr>
          <w:rFonts w:ascii="Times New Roman" w:hAnsi="Times New Roman"/>
          <w:sz w:val="28"/>
          <w:szCs w:val="28"/>
        </w:rPr>
        <w:t>(</w:t>
      </w:r>
      <w:r w:rsidR="00D374A9">
        <w:rPr>
          <w:rFonts w:ascii="Times New Roman" w:hAnsi="Times New Roman"/>
          <w:sz w:val="28"/>
          <w:szCs w:val="28"/>
          <w:lang w:val="en-US"/>
        </w:rPr>
        <w:t>tăng 02</w:t>
      </w:r>
      <w:r w:rsidR="00D374A9" w:rsidRPr="00DC2467">
        <w:rPr>
          <w:rFonts w:ascii="Times New Roman" w:hAnsi="Times New Roman"/>
          <w:sz w:val="28"/>
          <w:szCs w:val="28"/>
          <w:lang w:val="en-US"/>
        </w:rPr>
        <w:t>%</w:t>
      </w:r>
      <w:r w:rsidR="00D374A9" w:rsidRPr="00DC2467">
        <w:rPr>
          <w:rFonts w:ascii="Times New Roman" w:hAnsi="Times New Roman"/>
          <w:sz w:val="28"/>
          <w:szCs w:val="28"/>
        </w:rPr>
        <w:t>)</w:t>
      </w:r>
      <w:r w:rsidR="00764587" w:rsidRPr="00764587">
        <w:rPr>
          <w:rFonts w:ascii="Times New Roman" w:hAnsi="Times New Roman"/>
          <w:sz w:val="28"/>
          <w:szCs w:val="28"/>
          <w:lang w:val="en-US"/>
        </w:rPr>
        <w:t xml:space="preserve">; có </w:t>
      </w:r>
      <w:r w:rsidR="00D374A9" w:rsidRPr="00D374A9">
        <w:rPr>
          <w:rFonts w:ascii="Times New Roman" w:hAnsi="Times New Roman"/>
          <w:sz w:val="28"/>
          <w:szCs w:val="28"/>
          <w:lang w:val="en-US"/>
        </w:rPr>
        <w:t xml:space="preserve">07 </w:t>
      </w:r>
      <w:r w:rsidR="00D374A9" w:rsidRPr="00D374A9">
        <w:rPr>
          <w:rFonts w:ascii="Times New Roman" w:hAnsi="Times New Roman"/>
          <w:sz w:val="28"/>
          <w:szCs w:val="28"/>
        </w:rPr>
        <w:t>lượt đoàn đông người (</w:t>
      </w:r>
      <w:r w:rsidR="00D374A9" w:rsidRPr="00D374A9">
        <w:rPr>
          <w:rFonts w:ascii="Times New Roman" w:hAnsi="Times New Roman"/>
          <w:sz w:val="28"/>
          <w:szCs w:val="28"/>
          <w:lang w:val="en-US"/>
        </w:rPr>
        <w:t>giảm 42</w:t>
      </w:r>
      <w:r w:rsidR="00D374A9" w:rsidRPr="00D374A9">
        <w:rPr>
          <w:rFonts w:ascii="Times New Roman" w:hAnsi="Times New Roman"/>
          <w:sz w:val="28"/>
          <w:szCs w:val="28"/>
        </w:rPr>
        <w:t>%)</w:t>
      </w:r>
      <w:r w:rsidRPr="00E84BDA">
        <w:rPr>
          <w:rStyle w:val="BodyTextChar1"/>
          <w:sz w:val="28"/>
          <w:szCs w:val="28"/>
        </w:rPr>
        <w:t>; xử</w:t>
      </w:r>
      <w:r w:rsidR="0033288A" w:rsidRPr="00E84BDA">
        <w:rPr>
          <w:rStyle w:val="BodyTextChar1"/>
          <w:sz w:val="28"/>
          <w:szCs w:val="28"/>
        </w:rPr>
        <w:t xml:space="preserve"> lý </w:t>
      </w:r>
      <w:r w:rsidR="00D374A9">
        <w:rPr>
          <w:rFonts w:ascii="Times New Roman" w:hAnsi="Times New Roman"/>
          <w:color w:val="000000" w:themeColor="text1"/>
          <w:sz w:val="28"/>
          <w:szCs w:val="28"/>
          <w:lang w:val="en-US"/>
        </w:rPr>
        <w:t>175</w:t>
      </w:r>
      <w:r w:rsidR="00D374A9" w:rsidRPr="00DC2467">
        <w:rPr>
          <w:rFonts w:ascii="Times New Roman" w:hAnsi="Times New Roman"/>
          <w:color w:val="000000" w:themeColor="text1"/>
          <w:sz w:val="28"/>
          <w:szCs w:val="28"/>
        </w:rPr>
        <w:t xml:space="preserve"> </w:t>
      </w:r>
      <w:r w:rsidRPr="00E84BDA">
        <w:rPr>
          <w:rStyle w:val="BodyTextChar1"/>
          <w:sz w:val="28"/>
          <w:szCs w:val="28"/>
        </w:rPr>
        <w:t xml:space="preserve"> đơn </w:t>
      </w:r>
      <w:r w:rsidR="00921BE3" w:rsidRPr="00E84BDA">
        <w:rPr>
          <w:rStyle w:val="BodyTextChar1"/>
          <w:sz w:val="28"/>
          <w:szCs w:val="28"/>
        </w:rPr>
        <w:t xml:space="preserve">khiếu nại, tố cáo </w:t>
      </w:r>
      <w:r w:rsidRPr="00E84BDA">
        <w:rPr>
          <w:rStyle w:val="BodyTextChar1"/>
          <w:sz w:val="28"/>
          <w:szCs w:val="28"/>
        </w:rPr>
        <w:t>đủ điều kiện</w:t>
      </w:r>
      <w:r w:rsidR="00764587">
        <w:rPr>
          <w:rStyle w:val="BodyTextChar1"/>
          <w:sz w:val="28"/>
          <w:szCs w:val="28"/>
        </w:rPr>
        <w:t xml:space="preserve"> trong đó c</w:t>
      </w:r>
      <w:r w:rsidR="00764587">
        <w:rPr>
          <w:rStyle w:val="BodyTextChar1"/>
          <w:sz w:val="28"/>
          <w:szCs w:val="28"/>
          <w:lang w:val="en-US"/>
        </w:rPr>
        <w:t xml:space="preserve">ó </w:t>
      </w:r>
      <w:r w:rsidR="00D374A9">
        <w:rPr>
          <w:rFonts w:ascii="Times New Roman" w:hAnsi="Times New Roman"/>
          <w:color w:val="000000" w:themeColor="text1"/>
          <w:sz w:val="28"/>
          <w:szCs w:val="28"/>
          <w:lang w:val="en-US"/>
        </w:rPr>
        <w:t>34 đơn khiếu nại, 11</w:t>
      </w:r>
      <w:r w:rsidR="00764587" w:rsidRPr="001C5B0D">
        <w:rPr>
          <w:rFonts w:ascii="Times New Roman" w:hAnsi="Times New Roman"/>
          <w:color w:val="000000" w:themeColor="text1"/>
          <w:sz w:val="28"/>
          <w:szCs w:val="28"/>
          <w:lang w:val="en-US"/>
        </w:rPr>
        <w:t xml:space="preserve"> đơn tố cáo thuộc thẩm quyền</w:t>
      </w:r>
      <w:r w:rsidR="00764587" w:rsidRPr="00E84BDA">
        <w:rPr>
          <w:rStyle w:val="BodyTextChar1"/>
          <w:sz w:val="28"/>
          <w:szCs w:val="28"/>
        </w:rPr>
        <w:t xml:space="preserve"> </w:t>
      </w:r>
      <w:r w:rsidR="00365FD8" w:rsidRPr="00E84BDA">
        <w:rPr>
          <w:rStyle w:val="BodyTextChar1"/>
          <w:sz w:val="28"/>
          <w:szCs w:val="28"/>
        </w:rPr>
        <w:t>thuộc thẩm quyền</w:t>
      </w:r>
      <w:r w:rsidRPr="00E84BDA">
        <w:rPr>
          <w:rStyle w:val="BodyTextChar1"/>
          <w:sz w:val="28"/>
          <w:szCs w:val="28"/>
        </w:rPr>
        <w:t>; đã giải quyế</w:t>
      </w:r>
      <w:r w:rsidR="00921BE3" w:rsidRPr="00E84BDA">
        <w:rPr>
          <w:rStyle w:val="BodyTextChar1"/>
          <w:sz w:val="28"/>
          <w:szCs w:val="28"/>
        </w:rPr>
        <w:t xml:space="preserve">t </w:t>
      </w:r>
      <w:r w:rsidR="00D374A9">
        <w:rPr>
          <w:rFonts w:ascii="Times New Roman" w:hAnsi="Times New Roman"/>
          <w:sz w:val="28"/>
          <w:szCs w:val="28"/>
          <w:lang w:val="en-US"/>
        </w:rPr>
        <w:t>44/55</w:t>
      </w:r>
      <w:r w:rsidRPr="00E84BDA">
        <w:rPr>
          <w:rStyle w:val="BodyTextChar1"/>
          <w:sz w:val="28"/>
          <w:szCs w:val="28"/>
        </w:rPr>
        <w:t xml:space="preserve"> đơn khiếu nại, tố cáo thuộc thẩm quyền </w:t>
      </w:r>
      <w:r w:rsidR="00D374A9">
        <w:rPr>
          <w:rFonts w:ascii="Times New Roman" w:hAnsi="Times New Roman"/>
          <w:sz w:val="28"/>
          <w:szCs w:val="28"/>
          <w:lang w:val="en-US"/>
        </w:rPr>
        <w:t>đạt 80</w:t>
      </w:r>
      <w:r w:rsidR="001C250F" w:rsidRPr="001C250F">
        <w:rPr>
          <w:rFonts w:ascii="Times New Roman" w:hAnsi="Times New Roman"/>
          <w:sz w:val="28"/>
          <w:szCs w:val="28"/>
          <w:lang w:val="en-US"/>
        </w:rPr>
        <w:t>% trên tổng số thụ l</w:t>
      </w:r>
      <w:r w:rsidR="001C1E0C">
        <w:rPr>
          <w:rFonts w:ascii="Times New Roman" w:hAnsi="Times New Roman"/>
          <w:sz w:val="28"/>
          <w:szCs w:val="28"/>
          <w:lang w:val="en-US"/>
        </w:rPr>
        <w:t>ý, đạt 98</w:t>
      </w:r>
      <w:r w:rsidR="001C250F" w:rsidRPr="001C250F">
        <w:rPr>
          <w:rFonts w:ascii="Times New Roman" w:hAnsi="Times New Roman"/>
          <w:sz w:val="28"/>
          <w:szCs w:val="28"/>
          <w:lang w:val="en-US"/>
        </w:rPr>
        <w:t>% trên tổng mới phát sinh</w:t>
      </w:r>
      <w:r w:rsidRPr="00E84BDA">
        <w:rPr>
          <w:rStyle w:val="BodyTextChar1"/>
          <w:sz w:val="28"/>
          <w:szCs w:val="28"/>
        </w:rPr>
        <w:t>. Chấp hành đúng thời hạn giải quyết theo quy đị</w:t>
      </w:r>
      <w:r w:rsidR="000804BD">
        <w:rPr>
          <w:rStyle w:val="BodyTextChar1"/>
          <w:sz w:val="28"/>
          <w:szCs w:val="28"/>
        </w:rPr>
        <w:t xml:space="preserve">nh </w:t>
      </w:r>
      <w:r w:rsidR="001C1E0C">
        <w:rPr>
          <w:rStyle w:val="BodyTextChar1"/>
          <w:sz w:val="28"/>
          <w:szCs w:val="28"/>
          <w:lang w:val="en-US"/>
        </w:rPr>
        <w:t>34</w:t>
      </w:r>
      <w:r w:rsidR="001C1E0C">
        <w:rPr>
          <w:rStyle w:val="BodyTextChar1"/>
          <w:sz w:val="28"/>
          <w:szCs w:val="28"/>
        </w:rPr>
        <w:t>/44</w:t>
      </w:r>
      <w:r w:rsidRPr="00E84BDA">
        <w:rPr>
          <w:rStyle w:val="BodyTextChar1"/>
          <w:sz w:val="28"/>
          <w:szCs w:val="28"/>
        </w:rPr>
        <w:t xml:space="preserve"> vụ (đạ</w:t>
      </w:r>
      <w:r w:rsidR="000804BD">
        <w:rPr>
          <w:rStyle w:val="BodyTextChar1"/>
          <w:sz w:val="28"/>
          <w:szCs w:val="28"/>
        </w:rPr>
        <w:t xml:space="preserve">t </w:t>
      </w:r>
      <w:r w:rsidR="001C1E0C">
        <w:rPr>
          <w:rStyle w:val="BodyTextChar1"/>
          <w:sz w:val="28"/>
          <w:szCs w:val="28"/>
          <w:lang w:val="en-US"/>
        </w:rPr>
        <w:t>77</w:t>
      </w:r>
      <w:r w:rsidR="001C250F">
        <w:rPr>
          <w:rStyle w:val="BodyTextChar1"/>
          <w:sz w:val="28"/>
          <w:szCs w:val="28"/>
        </w:rPr>
        <w:t>%). Tổ chức thực hiện xong 10</w:t>
      </w:r>
      <w:r w:rsidRPr="00E84BDA">
        <w:rPr>
          <w:rStyle w:val="BodyTextChar1"/>
          <w:sz w:val="28"/>
          <w:szCs w:val="28"/>
        </w:rPr>
        <w:t xml:space="preserve">/10 </w:t>
      </w:r>
      <w:r w:rsidRPr="00E84BDA">
        <w:rPr>
          <w:rFonts w:ascii="Times New Roman" w:hAnsi="Times New Roman"/>
          <w:sz w:val="28"/>
          <w:szCs w:val="28"/>
        </w:rPr>
        <w:t xml:space="preserve">vụ </w:t>
      </w:r>
      <w:r w:rsidRPr="00E84BDA">
        <w:rPr>
          <w:rStyle w:val="BodyTextChar1"/>
          <w:sz w:val="28"/>
          <w:szCs w:val="28"/>
        </w:rPr>
        <w:t>khiếu nại, tố cáo tồn đọng, phức tạp theo Kế hoạch 2100 của Thanh tra Chính phủ. Tiếp</w:t>
      </w:r>
      <w:r w:rsidRPr="002D72D7">
        <w:rPr>
          <w:rStyle w:val="BodyTextChar1"/>
          <w:sz w:val="28"/>
          <w:szCs w:val="28"/>
        </w:rPr>
        <w:t xml:space="preserve"> tục tham mưu cho UBND tỉnh phối hợp chặt chẽ với các bộ, ngành, Trung ương trong việc xử lý các vụ việc phức tạp, đông người;</w:t>
      </w:r>
      <w:r w:rsidR="004F3033">
        <w:rPr>
          <w:rFonts w:ascii="Times New Roman" w:hAnsi="Times New Roman"/>
          <w:sz w:val="28"/>
          <w:szCs w:val="28"/>
        </w:rPr>
        <w:t xml:space="preserve"> </w:t>
      </w:r>
      <w:r w:rsidR="001C1E0C">
        <w:rPr>
          <w:rFonts w:ascii="Times New Roman" w:hAnsi="Times New Roman"/>
          <w:sz w:val="28"/>
          <w:szCs w:val="28"/>
          <w:lang w:val="en-US"/>
        </w:rPr>
        <w:t>triển khai thực hiện</w:t>
      </w:r>
      <w:r w:rsidR="004F3033">
        <w:rPr>
          <w:rFonts w:ascii="Times New Roman" w:hAnsi="Times New Roman"/>
          <w:sz w:val="28"/>
          <w:szCs w:val="28"/>
        </w:rPr>
        <w:t xml:space="preserve"> </w:t>
      </w:r>
      <w:r w:rsidR="001C250F">
        <w:rPr>
          <w:rFonts w:ascii="Times New Roman" w:hAnsi="Times New Roman"/>
          <w:sz w:val="28"/>
          <w:szCs w:val="28"/>
          <w:lang w:val="en-US"/>
        </w:rPr>
        <w:t xml:space="preserve">Kế hoạch triển khai </w:t>
      </w:r>
      <w:r w:rsidR="004F3033">
        <w:rPr>
          <w:rFonts w:ascii="Times New Roman" w:hAnsi="Times New Roman"/>
          <w:sz w:val="28"/>
          <w:szCs w:val="28"/>
        </w:rPr>
        <w:t>đề án “</w:t>
      </w:r>
      <w:r w:rsidR="00770BC6" w:rsidRPr="00770BC6">
        <w:rPr>
          <w:rFonts w:ascii="Times New Roman" w:hAnsi="Times New Roman"/>
          <w:sz w:val="28"/>
          <w:szCs w:val="28"/>
        </w:rPr>
        <w:t>Nâng cao chất lượng công tác tiếp công dân, gắn với thực hiện Cơ sở dữ liệu Quốc gia về tiếp công dân, giải quyết khiếu nại, tố cáo</w:t>
      </w:r>
      <w:r w:rsidR="004F3033">
        <w:rPr>
          <w:rFonts w:ascii="Times New Roman" w:hAnsi="Times New Roman"/>
          <w:sz w:val="28"/>
          <w:szCs w:val="28"/>
        </w:rPr>
        <w:t>”</w:t>
      </w:r>
      <w:r w:rsidR="001C1E0C">
        <w:rPr>
          <w:rFonts w:ascii="Times New Roman" w:eastAsia="Arial" w:hAnsi="Times New Roman"/>
          <w:bCs/>
          <w:sz w:val="28"/>
          <w:szCs w:val="28"/>
          <w:lang w:val="pt-BR" w:eastAsia="en-US"/>
        </w:rPr>
        <w:t xml:space="preserve"> gắn với thực hiện </w:t>
      </w:r>
      <w:r w:rsidR="001C1E0C" w:rsidRPr="001C1E0C">
        <w:rPr>
          <w:rFonts w:ascii="Times New Roman" w:eastAsia="Arial" w:hAnsi="Times New Roman"/>
          <w:bCs/>
          <w:sz w:val="28"/>
          <w:szCs w:val="28"/>
          <w:lang w:val="pt-BR" w:eastAsia="en-US"/>
        </w:rPr>
        <w:t>Nghị định số 55/2022/NĐ-CP ngày 23/8/2022 của Chính phủ quy định Cơ sở dữ liệu quốc gia về công tác tiếp công dân, xử lý đơn, giải quyết khiếu nại, tố cáo, kiến nghị, phản ánh</w:t>
      </w:r>
      <w:r w:rsidR="00D745C8">
        <w:rPr>
          <w:rFonts w:ascii="Times New Roman" w:eastAsia="Arial" w:hAnsi="Times New Roman"/>
          <w:bCs/>
          <w:sz w:val="28"/>
          <w:szCs w:val="28"/>
          <w:lang w:val="pt-BR" w:eastAsia="en-US"/>
        </w:rPr>
        <w:t xml:space="preserve">; đã tổng hợp các khó khăn, vướng mắc trong việc thực hiện </w:t>
      </w:r>
      <w:r w:rsidR="00D745C8" w:rsidRPr="001C1E0C">
        <w:rPr>
          <w:rFonts w:ascii="Times New Roman" w:eastAsia="Arial" w:hAnsi="Times New Roman"/>
          <w:bCs/>
          <w:sz w:val="28"/>
          <w:szCs w:val="28"/>
          <w:lang w:val="pt-BR" w:eastAsia="en-US"/>
        </w:rPr>
        <w:t>Nghị định số</w:t>
      </w:r>
      <w:r w:rsidR="00D745C8">
        <w:rPr>
          <w:rFonts w:ascii="Times New Roman" w:eastAsia="Arial" w:hAnsi="Times New Roman"/>
          <w:bCs/>
          <w:sz w:val="28"/>
          <w:szCs w:val="28"/>
          <w:lang w:val="pt-BR" w:eastAsia="en-US"/>
        </w:rPr>
        <w:t xml:space="preserve"> 55/2022/NĐ-CP gửi Thanh tra Chính phủ.</w:t>
      </w:r>
    </w:p>
    <w:p w:rsidR="00C40DE1" w:rsidRPr="008A475E" w:rsidRDefault="00C40DE1" w:rsidP="002F0FDF">
      <w:pPr>
        <w:pStyle w:val="BodyText"/>
        <w:shd w:val="clear" w:color="auto" w:fill="auto"/>
        <w:spacing w:before="40" w:after="0" w:line="240" w:lineRule="auto"/>
        <w:ind w:firstLine="567"/>
        <w:rPr>
          <w:rStyle w:val="Heading1"/>
          <w:sz w:val="28"/>
          <w:szCs w:val="28"/>
        </w:rPr>
      </w:pPr>
      <w:bookmarkStart w:id="0" w:name="bookmark0"/>
      <w:r w:rsidRPr="00681856">
        <w:rPr>
          <w:rStyle w:val="BodyTextChar1"/>
          <w:b/>
          <w:sz w:val="28"/>
          <w:szCs w:val="28"/>
        </w:rPr>
        <w:t>3.</w:t>
      </w:r>
      <w:r w:rsidRPr="008A475E">
        <w:rPr>
          <w:rStyle w:val="BodyTextChar1"/>
          <w:sz w:val="28"/>
          <w:szCs w:val="28"/>
        </w:rPr>
        <w:t xml:space="preserve"> </w:t>
      </w:r>
      <w:r w:rsidRPr="008A475E">
        <w:rPr>
          <w:rStyle w:val="Heading1"/>
          <w:color w:val="000000"/>
          <w:sz w:val="28"/>
          <w:szCs w:val="28"/>
          <w:lang w:eastAsia="vi-VN"/>
        </w:rPr>
        <w:t>Công tác phòng, chống tham nhũng</w:t>
      </w:r>
      <w:bookmarkEnd w:id="0"/>
    </w:p>
    <w:p w:rsidR="00565EF3" w:rsidRDefault="00C40DE1" w:rsidP="000804BD">
      <w:pPr>
        <w:widowControl/>
        <w:ind w:firstLine="709"/>
        <w:jc w:val="both"/>
      </w:pPr>
      <w:r w:rsidRPr="00681856">
        <w:rPr>
          <w:rStyle w:val="BodyTextChar1"/>
          <w:sz w:val="28"/>
          <w:szCs w:val="28"/>
        </w:rPr>
        <w:t xml:space="preserve">Ngành Thanh tra tiếp tục hướng dẫn, đôn đốc các ngành, các cấp thực hiện các giải pháp phòng ngừa tham nhũng, cụ thể: </w:t>
      </w:r>
      <w:r w:rsidR="00681856">
        <w:rPr>
          <w:rStyle w:val="BodyTextChar1"/>
          <w:sz w:val="28"/>
          <w:szCs w:val="28"/>
        </w:rPr>
        <w:t>t</w:t>
      </w:r>
      <w:r w:rsidRPr="00681856">
        <w:rPr>
          <w:rStyle w:val="BodyTextChar1"/>
          <w:sz w:val="28"/>
          <w:szCs w:val="28"/>
        </w:rPr>
        <w:t>ăng cường công tác tuyên tuyền, phổ biến pháp luật về phòng, chống tham nhũng; thực hiện các giải pháp phòng ngừ</w:t>
      </w:r>
      <w:r w:rsidR="00681856">
        <w:rPr>
          <w:rStyle w:val="BodyTextChar1"/>
          <w:sz w:val="28"/>
          <w:szCs w:val="28"/>
        </w:rPr>
        <w:t>a như k</w:t>
      </w:r>
      <w:r w:rsidRPr="00681856">
        <w:rPr>
          <w:rStyle w:val="BodyTextChar1"/>
          <w:sz w:val="28"/>
          <w:szCs w:val="28"/>
        </w:rPr>
        <w:t xml:space="preserve">iểm tra việc thực hiện các quy định về công khai, minh bạch tại </w:t>
      </w:r>
      <w:r w:rsidR="001C1E0C" w:rsidRPr="001C1E0C">
        <w:rPr>
          <w:rFonts w:ascii="Times New Roman" w:hAnsi="Times New Roman" w:cs="Times New Roman"/>
          <w:bCs/>
          <w:color w:val="auto"/>
          <w:spacing w:val="2"/>
          <w:sz w:val="28"/>
          <w:szCs w:val="28"/>
          <w:lang w:val="en-US"/>
        </w:rPr>
        <w:t>16 cơ quan, đơn vị</w:t>
      </w:r>
      <w:r w:rsidR="001C1E0C" w:rsidRPr="001C1E0C">
        <w:rPr>
          <w:rFonts w:ascii="Times New Roman" w:hAnsi="Times New Roman" w:cs="Times New Roman"/>
          <w:bCs/>
          <w:color w:val="auto"/>
          <w:spacing w:val="2"/>
          <w:sz w:val="28"/>
          <w:szCs w:val="28"/>
          <w:vertAlign w:val="superscript"/>
          <w:lang w:val="en-US"/>
        </w:rPr>
        <w:footnoteReference w:id="3"/>
      </w:r>
      <w:r w:rsidR="00C875A5">
        <w:rPr>
          <w:rFonts w:ascii="Times New Roman" w:hAnsi="Times New Roman" w:cs="Times New Roman"/>
          <w:bCs/>
          <w:color w:val="auto"/>
          <w:spacing w:val="2"/>
          <w:sz w:val="28"/>
          <w:szCs w:val="28"/>
          <w:lang w:val="en-US"/>
        </w:rPr>
        <w:t xml:space="preserve">, </w:t>
      </w:r>
      <w:r w:rsidR="001C1E0C" w:rsidRPr="001C1E0C">
        <w:rPr>
          <w:rFonts w:ascii="Times New Roman" w:hAnsi="Times New Roman" w:cs="Times New Roman"/>
          <w:bCs/>
          <w:color w:val="auto"/>
          <w:spacing w:val="2"/>
          <w:sz w:val="28"/>
          <w:szCs w:val="28"/>
          <w:lang w:val="en-US"/>
        </w:rPr>
        <w:t>đã phát hiện 02 cơ quan, đơn vị vi phạm</w:t>
      </w:r>
      <w:r w:rsidR="001C1E0C" w:rsidRPr="001C1E0C">
        <w:rPr>
          <w:rFonts w:ascii="Times New Roman" w:hAnsi="Times New Roman" w:cs="Times New Roman"/>
          <w:bCs/>
          <w:color w:val="auto"/>
          <w:spacing w:val="2"/>
          <w:sz w:val="28"/>
          <w:szCs w:val="28"/>
          <w:vertAlign w:val="superscript"/>
          <w:lang w:val="en-US"/>
        </w:rPr>
        <w:footnoteReference w:id="4"/>
      </w:r>
      <w:r w:rsidRPr="001C1E0C">
        <w:rPr>
          <w:rFonts w:ascii="Times New Roman" w:hAnsi="Times New Roman" w:cs="Times New Roman"/>
          <w:bCs/>
          <w:color w:val="auto"/>
          <w:spacing w:val="2"/>
          <w:sz w:val="28"/>
          <w:szCs w:val="28"/>
        </w:rPr>
        <w:t>;</w:t>
      </w:r>
      <w:r w:rsidRPr="00681856">
        <w:rPr>
          <w:rStyle w:val="BodyTextChar1"/>
          <w:sz w:val="28"/>
          <w:szCs w:val="28"/>
        </w:rPr>
        <w:t xml:space="preserve"> tham mưu ban hành </w:t>
      </w:r>
      <w:r w:rsidR="00C875A5" w:rsidRPr="00C875A5">
        <w:rPr>
          <w:rFonts w:ascii="Times New Roman" w:hAnsi="Times New Roman" w:cs="Times New Roman"/>
          <w:bCs/>
          <w:sz w:val="28"/>
          <w:szCs w:val="28"/>
          <w:shd w:val="clear" w:color="auto" w:fill="FFFFFF"/>
          <w:lang w:val="en-US"/>
        </w:rPr>
        <w:t xml:space="preserve">261 văn bản mới, bãi bỏ 01 văn bản </w:t>
      </w:r>
      <w:r w:rsidR="00C875A5">
        <w:rPr>
          <w:rFonts w:ascii="Times New Roman" w:hAnsi="Times New Roman" w:cs="Times New Roman"/>
          <w:bCs/>
          <w:sz w:val="28"/>
          <w:szCs w:val="28"/>
          <w:shd w:val="clear" w:color="auto" w:fill="FFFFFF"/>
          <w:lang w:val="en-US"/>
        </w:rPr>
        <w:t>về chế độ, định mức, tiêu chuẩn,</w:t>
      </w:r>
      <w:r w:rsidR="000804BD">
        <w:rPr>
          <w:rFonts w:ascii="Times New Roman" w:hAnsi="Times New Roman" w:cs="Times New Roman"/>
          <w:bCs/>
          <w:sz w:val="28"/>
          <w:szCs w:val="28"/>
          <w:shd w:val="clear" w:color="auto" w:fill="FFFFFF"/>
          <w:lang w:val="en-US"/>
        </w:rPr>
        <w:t xml:space="preserve"> tiến hành </w:t>
      </w:r>
      <w:r w:rsidR="001C1E0C" w:rsidRPr="001C1E0C">
        <w:rPr>
          <w:rFonts w:ascii="Times New Roman" w:hAnsi="Times New Roman" w:cs="Times New Roman"/>
          <w:bCs/>
          <w:sz w:val="28"/>
          <w:szCs w:val="28"/>
          <w:shd w:val="clear" w:color="auto" w:fill="FFFFFF"/>
          <w:lang w:val="en-US"/>
        </w:rPr>
        <w:t>14 cuộc thanh tra, kiểm tra về công tác quản lý sử dụng tài chính liên quan đến chế độ, định mức, tiêu chuẩn</w:t>
      </w:r>
      <w:r w:rsidR="001C1E0C" w:rsidRPr="001C1E0C">
        <w:rPr>
          <w:rFonts w:ascii="Times New Roman" w:hAnsi="Times New Roman" w:cs="Times New Roman"/>
          <w:bCs/>
          <w:sz w:val="28"/>
          <w:szCs w:val="28"/>
          <w:shd w:val="clear" w:color="auto" w:fill="FFFFFF"/>
          <w:vertAlign w:val="superscript"/>
          <w:lang w:val="en-US"/>
        </w:rPr>
        <w:footnoteReference w:id="5"/>
      </w:r>
      <w:r w:rsidR="001C1E0C" w:rsidRPr="001C1E0C">
        <w:rPr>
          <w:rFonts w:ascii="Times New Roman" w:hAnsi="Times New Roman" w:cs="Times New Roman"/>
          <w:bCs/>
          <w:sz w:val="28"/>
          <w:szCs w:val="28"/>
          <w:shd w:val="clear" w:color="auto" w:fill="FFFFFF"/>
          <w:lang w:val="en-US"/>
        </w:rPr>
        <w:t>; phát hiện sai phạm 14 vụ/42 người với sai phạm đã phát hiện và xử lý là 537.408.774 đồng</w:t>
      </w:r>
      <w:r w:rsidR="001C1E0C" w:rsidRPr="001C1E0C">
        <w:rPr>
          <w:rFonts w:ascii="Times New Roman" w:hAnsi="Times New Roman" w:cs="Times New Roman"/>
          <w:bCs/>
          <w:sz w:val="28"/>
          <w:szCs w:val="28"/>
          <w:shd w:val="clear" w:color="auto" w:fill="FFFFFF"/>
          <w:vertAlign w:val="superscript"/>
          <w:lang w:val="en-US"/>
        </w:rPr>
        <w:footnoteReference w:id="6"/>
      </w:r>
      <w:r w:rsidR="000804BD">
        <w:rPr>
          <w:rFonts w:ascii="Times New Roman" w:hAnsi="Times New Roman" w:cs="Times New Roman"/>
          <w:bCs/>
          <w:sz w:val="28"/>
          <w:szCs w:val="28"/>
          <w:shd w:val="clear" w:color="auto" w:fill="FFFFFF"/>
          <w:lang w:val="en-US"/>
        </w:rPr>
        <w:t xml:space="preserve">; </w:t>
      </w:r>
      <w:r w:rsidR="00E6774F" w:rsidRPr="00E6774F">
        <w:rPr>
          <w:rFonts w:ascii="Times New Roman" w:hAnsi="Times New Roman" w:cs="Times New Roman"/>
          <w:bCs/>
          <w:sz w:val="28"/>
          <w:szCs w:val="28"/>
          <w:shd w:val="clear" w:color="auto" w:fill="FFFFFF"/>
          <w:lang w:val="en-US"/>
        </w:rPr>
        <w:t>kiểm tra đối với</w:t>
      </w:r>
      <w:r w:rsidR="00E6774F" w:rsidRPr="00E6774F">
        <w:rPr>
          <w:rFonts w:ascii="Times New Roman" w:hAnsi="Times New Roman" w:cs="Times New Roman"/>
          <w:bCs/>
          <w:sz w:val="28"/>
          <w:szCs w:val="28"/>
          <w:shd w:val="clear" w:color="auto" w:fill="FFFFFF"/>
        </w:rPr>
        <w:t xml:space="preserve"> </w:t>
      </w:r>
      <w:r w:rsidR="00FA0283" w:rsidRPr="00FA0283">
        <w:rPr>
          <w:rFonts w:ascii="Times New Roman" w:hAnsi="Times New Roman" w:cs="Times New Roman"/>
          <w:bCs/>
          <w:sz w:val="28"/>
          <w:szCs w:val="28"/>
          <w:shd w:val="clear" w:color="auto" w:fill="FFFFFF"/>
          <w:lang w:val="en-US"/>
        </w:rPr>
        <w:t>02</w:t>
      </w:r>
      <w:r w:rsidR="00FA0283" w:rsidRPr="00FA0283">
        <w:rPr>
          <w:rFonts w:ascii="Times New Roman" w:hAnsi="Times New Roman" w:cs="Times New Roman"/>
          <w:bCs/>
          <w:sz w:val="28"/>
          <w:szCs w:val="28"/>
          <w:shd w:val="clear" w:color="auto" w:fill="FFFFFF"/>
        </w:rPr>
        <w:t xml:space="preserve"> cơ quan</w:t>
      </w:r>
      <w:r w:rsidR="00FA0283" w:rsidRPr="00FA0283">
        <w:rPr>
          <w:rFonts w:ascii="Times New Roman" w:hAnsi="Times New Roman" w:cs="Times New Roman"/>
          <w:bCs/>
          <w:sz w:val="28"/>
          <w:szCs w:val="28"/>
          <w:shd w:val="clear" w:color="auto" w:fill="FFFFFF"/>
          <w:vertAlign w:val="superscript"/>
        </w:rPr>
        <w:footnoteReference w:id="7"/>
      </w:r>
      <w:r w:rsidR="00FA0283" w:rsidRPr="00FA0283">
        <w:rPr>
          <w:rFonts w:ascii="Times New Roman" w:hAnsi="Times New Roman" w:cs="Times New Roman"/>
          <w:bCs/>
          <w:sz w:val="28"/>
          <w:szCs w:val="28"/>
          <w:shd w:val="clear" w:color="auto" w:fill="FFFFFF"/>
        </w:rPr>
        <w:t xml:space="preserve"> </w:t>
      </w:r>
      <w:r w:rsidRPr="00681856">
        <w:rPr>
          <w:rStyle w:val="BodyTextChar1"/>
          <w:sz w:val="28"/>
          <w:szCs w:val="28"/>
        </w:rPr>
        <w:t xml:space="preserve">về thực </w:t>
      </w:r>
      <w:r w:rsidRPr="00681856">
        <w:rPr>
          <w:rStyle w:val="BodyTextChar1"/>
          <w:sz w:val="28"/>
          <w:szCs w:val="28"/>
        </w:rPr>
        <w:lastRenderedPageBreak/>
        <w:t>hiện quy tắc ứng x</w:t>
      </w:r>
      <w:r w:rsidR="00831720">
        <w:rPr>
          <w:rStyle w:val="BodyTextChar1"/>
          <w:sz w:val="28"/>
          <w:szCs w:val="28"/>
        </w:rPr>
        <w:t>ử, quy tắc đạo đức nghề nghiệp chưa phát hiện vi phạm</w:t>
      </w:r>
      <w:r w:rsidRPr="00831720">
        <w:rPr>
          <w:rStyle w:val="BodyTextChar1"/>
          <w:sz w:val="28"/>
          <w:szCs w:val="28"/>
          <w:lang w:val="en-US"/>
        </w:rPr>
        <w:t>;</w:t>
      </w:r>
      <w:r w:rsidRPr="008A475E">
        <w:rPr>
          <w:rFonts w:ascii="Times New Roman" w:hAnsi="Times New Roman"/>
          <w:sz w:val="28"/>
          <w:szCs w:val="28"/>
        </w:rPr>
        <w:t xml:space="preserve"> </w:t>
      </w:r>
      <w:r w:rsidR="00FA0283" w:rsidRPr="00FA0283">
        <w:rPr>
          <w:rFonts w:ascii="Times New Roman" w:hAnsi="Times New Roman"/>
          <w:bCs/>
          <w:sz w:val="28"/>
          <w:szCs w:val="28"/>
          <w:lang w:val="en-US"/>
        </w:rPr>
        <w:t>đã phát hiện và xử lý 01 trường hợp xung đột lợi ích</w:t>
      </w:r>
      <w:r w:rsidR="00FA0283" w:rsidRPr="00FA0283">
        <w:rPr>
          <w:rFonts w:ascii="Times New Roman" w:hAnsi="Times New Roman"/>
          <w:bCs/>
          <w:sz w:val="28"/>
          <w:szCs w:val="28"/>
          <w:vertAlign w:val="superscript"/>
          <w:lang w:val="en-US"/>
        </w:rPr>
        <w:footnoteReference w:id="8"/>
      </w:r>
      <w:r w:rsidR="00FA0283">
        <w:rPr>
          <w:rFonts w:ascii="Times New Roman" w:hAnsi="Times New Roman"/>
          <w:bCs/>
          <w:sz w:val="28"/>
          <w:szCs w:val="28"/>
          <w:lang w:val="en-US"/>
        </w:rPr>
        <w:t xml:space="preserve">; </w:t>
      </w:r>
      <w:r w:rsidRPr="004766DB">
        <w:rPr>
          <w:rStyle w:val="BodyTextChar1"/>
          <w:sz w:val="28"/>
          <w:szCs w:val="28"/>
        </w:rPr>
        <w:t>đã chuyển đổi vị trí</w:t>
      </w:r>
      <w:bookmarkStart w:id="1" w:name="bookmark1"/>
      <w:r w:rsidR="00177685">
        <w:rPr>
          <w:rStyle w:val="BodyTextChar1"/>
          <w:sz w:val="28"/>
          <w:szCs w:val="28"/>
        </w:rPr>
        <w:t xml:space="preserve"> công tác cho </w:t>
      </w:r>
      <w:r w:rsidR="004A670B" w:rsidRPr="004A670B">
        <w:rPr>
          <w:rFonts w:ascii="Times New Roman" w:hAnsi="Times New Roman"/>
          <w:bCs/>
          <w:sz w:val="28"/>
          <w:szCs w:val="28"/>
          <w:lang w:val="en-US"/>
        </w:rPr>
        <w:t>50/173 trường hợp</w:t>
      </w:r>
      <w:r w:rsidR="004A670B" w:rsidRPr="004A670B">
        <w:rPr>
          <w:rFonts w:ascii="Times New Roman" w:hAnsi="Times New Roman"/>
          <w:bCs/>
          <w:sz w:val="28"/>
          <w:szCs w:val="28"/>
          <w:vertAlign w:val="superscript"/>
          <w:lang w:val="en-US"/>
        </w:rPr>
        <w:footnoteReference w:id="9"/>
      </w:r>
      <w:r w:rsidR="000804BD">
        <w:rPr>
          <w:rFonts w:ascii="Times New Roman" w:hAnsi="Times New Roman"/>
          <w:bCs/>
          <w:sz w:val="28"/>
          <w:szCs w:val="28"/>
          <w:lang w:val="en-US"/>
        </w:rPr>
        <w:t xml:space="preserve"> </w:t>
      </w:r>
      <w:r w:rsidRPr="004766DB">
        <w:rPr>
          <w:rStyle w:val="BodyTextChar1"/>
          <w:sz w:val="28"/>
          <w:szCs w:val="28"/>
        </w:rPr>
        <w:t>(đạ</w:t>
      </w:r>
      <w:r w:rsidR="00177685">
        <w:rPr>
          <w:rStyle w:val="BodyTextChar1"/>
          <w:sz w:val="28"/>
          <w:szCs w:val="28"/>
        </w:rPr>
        <w:t xml:space="preserve">t </w:t>
      </w:r>
      <w:r w:rsidR="004A670B">
        <w:rPr>
          <w:rStyle w:val="BodyTextChar1"/>
          <w:sz w:val="28"/>
          <w:szCs w:val="28"/>
          <w:lang w:val="en-US"/>
        </w:rPr>
        <w:t>29</w:t>
      </w:r>
      <w:r w:rsidR="001D5B7E">
        <w:rPr>
          <w:rStyle w:val="BodyTextChar1"/>
          <w:sz w:val="28"/>
          <w:szCs w:val="28"/>
        </w:rPr>
        <w:t>%)</w:t>
      </w:r>
      <w:r w:rsidRPr="004766DB">
        <w:rPr>
          <w:rStyle w:val="BodyTextChar1"/>
          <w:sz w:val="28"/>
          <w:szCs w:val="28"/>
        </w:rPr>
        <w:t>;</w:t>
      </w:r>
      <w:r w:rsidR="00213309">
        <w:rPr>
          <w:rStyle w:val="BodyTextChar1"/>
          <w:sz w:val="28"/>
          <w:szCs w:val="28"/>
          <w:lang w:val="en-US"/>
        </w:rPr>
        <w:t xml:space="preserve"> cuối</w:t>
      </w:r>
      <w:r w:rsidR="00124470">
        <w:rPr>
          <w:rStyle w:val="BodyTextChar1"/>
          <w:sz w:val="28"/>
          <w:szCs w:val="28"/>
          <w:lang w:val="en-US"/>
        </w:rPr>
        <w:t xml:space="preserve"> năm 2021,</w:t>
      </w:r>
      <w:r w:rsidRPr="004766DB">
        <w:rPr>
          <w:rStyle w:val="BodyTextChar1"/>
          <w:sz w:val="28"/>
          <w:szCs w:val="28"/>
        </w:rPr>
        <w:t xml:space="preserve"> </w:t>
      </w:r>
      <w:r w:rsidR="00E84BDA">
        <w:rPr>
          <w:rFonts w:ascii="Times New Roman" w:hAnsi="Times New Roman" w:cs="Times New Roman"/>
          <w:bCs/>
          <w:sz w:val="28"/>
          <w:szCs w:val="28"/>
          <w:shd w:val="clear" w:color="auto" w:fill="FFFFFF"/>
          <w:lang w:val="en-US"/>
        </w:rPr>
        <w:t>tổ chức kê khai tài sản thu nhập</w:t>
      </w:r>
      <w:r w:rsidR="00E84BDA" w:rsidRPr="00E84BDA">
        <w:rPr>
          <w:rFonts w:ascii="Times New Roman" w:hAnsi="Times New Roman" w:cs="Times New Roman"/>
          <w:bCs/>
          <w:sz w:val="28"/>
          <w:szCs w:val="28"/>
          <w:shd w:val="clear" w:color="auto" w:fill="FFFFFF"/>
          <w:lang w:val="en-US"/>
        </w:rPr>
        <w:t xml:space="preserve"> lần đầu cho </w:t>
      </w:r>
      <w:r w:rsidR="000804BD" w:rsidRPr="000804BD">
        <w:rPr>
          <w:rFonts w:ascii="Times New Roman" w:hAnsi="Times New Roman" w:cs="Times New Roman"/>
          <w:bCs/>
          <w:sz w:val="28"/>
          <w:szCs w:val="28"/>
          <w:shd w:val="clear" w:color="auto" w:fill="FFFFFF"/>
          <w:lang w:val="en-US"/>
        </w:rPr>
        <w:t>2.778 người thuộc diện kê khai</w:t>
      </w:r>
      <w:r w:rsidR="000804BD" w:rsidRPr="000804BD">
        <w:rPr>
          <w:rFonts w:ascii="Times New Roman" w:hAnsi="Times New Roman" w:cs="Times New Roman"/>
          <w:bCs/>
          <w:sz w:val="28"/>
          <w:szCs w:val="28"/>
          <w:shd w:val="clear" w:color="auto" w:fill="FFFFFF"/>
          <w:vertAlign w:val="superscript"/>
          <w:lang w:val="en-US"/>
        </w:rPr>
        <w:footnoteReference w:id="10"/>
      </w:r>
      <w:r w:rsidR="000804BD">
        <w:rPr>
          <w:rFonts w:ascii="Times New Roman" w:hAnsi="Times New Roman" w:cs="Times New Roman"/>
          <w:bCs/>
          <w:sz w:val="28"/>
          <w:szCs w:val="28"/>
          <w:shd w:val="clear" w:color="auto" w:fill="FFFFFF"/>
          <w:lang w:val="en-US"/>
        </w:rPr>
        <w:t xml:space="preserve"> </w:t>
      </w:r>
      <w:r w:rsidR="00213309" w:rsidRPr="00213309">
        <w:rPr>
          <w:rFonts w:ascii="Times New Roman" w:hAnsi="Times New Roman" w:cs="Times New Roman"/>
          <w:bCs/>
          <w:sz w:val="28"/>
          <w:szCs w:val="28"/>
          <w:shd w:val="clear" w:color="auto" w:fill="FFFFFF"/>
          <w:lang w:val="en-US"/>
        </w:rPr>
        <w:t>và công khai các bản kê khai</w:t>
      </w:r>
      <w:r w:rsidR="00213309">
        <w:rPr>
          <w:rFonts w:ascii="Times New Roman" w:hAnsi="Times New Roman" w:cs="Times New Roman"/>
          <w:bCs/>
          <w:sz w:val="28"/>
          <w:szCs w:val="28"/>
          <w:shd w:val="clear" w:color="auto" w:fill="FFFFFF"/>
          <w:lang w:val="en-US"/>
        </w:rPr>
        <w:t xml:space="preserve">; </w:t>
      </w:r>
      <w:r w:rsidR="004A670B">
        <w:rPr>
          <w:rFonts w:ascii="Times New Roman" w:hAnsi="Times New Roman"/>
          <w:bCs/>
          <w:sz w:val="28"/>
          <w:szCs w:val="28"/>
          <w:lang w:val="en-US"/>
        </w:rPr>
        <w:t xml:space="preserve">phát sinh </w:t>
      </w:r>
      <w:r w:rsidR="004A670B" w:rsidRPr="004A670B">
        <w:rPr>
          <w:rFonts w:ascii="Times New Roman" w:hAnsi="Times New Roman"/>
          <w:bCs/>
          <w:sz w:val="28"/>
          <w:szCs w:val="28"/>
          <w:lang w:val="en-US"/>
        </w:rPr>
        <w:t>26 trường hợp kê khai lần đầu do mới tuyển dụng và 18 trường hợp kê khai phục vụ công tác cán bộ</w:t>
      </w:r>
      <w:r w:rsidR="004A670B" w:rsidRPr="004A670B">
        <w:rPr>
          <w:rFonts w:ascii="Times New Roman" w:hAnsi="Times New Roman"/>
          <w:bCs/>
          <w:sz w:val="28"/>
          <w:szCs w:val="28"/>
          <w:vertAlign w:val="superscript"/>
          <w:lang w:val="en-US"/>
        </w:rPr>
        <w:footnoteReference w:id="11"/>
      </w:r>
      <w:r w:rsidR="00213309" w:rsidRPr="004A670B">
        <w:rPr>
          <w:rFonts w:ascii="Times New Roman" w:hAnsi="Times New Roman"/>
          <w:sz w:val="28"/>
          <w:szCs w:val="28"/>
          <w:lang w:val="en-US" w:eastAsia="en-US"/>
        </w:rPr>
        <w:t xml:space="preserve">; </w:t>
      </w:r>
      <w:r w:rsidR="004A670B" w:rsidRPr="004A670B">
        <w:rPr>
          <w:rFonts w:ascii="Times New Roman" w:hAnsi="Times New Roman"/>
          <w:bCs/>
          <w:sz w:val="28"/>
          <w:szCs w:val="28"/>
          <w:lang w:val="en-US" w:eastAsia="en-US"/>
        </w:rPr>
        <w:t>tổ chức thanh tra, kiểm tra về công tác kê khai và công khai tài sản, thu nhập tại 04 cơ quan</w:t>
      </w:r>
      <w:r w:rsidR="004A670B" w:rsidRPr="004A670B">
        <w:rPr>
          <w:rFonts w:ascii="Times New Roman" w:hAnsi="Times New Roman"/>
          <w:bCs/>
          <w:sz w:val="28"/>
          <w:szCs w:val="28"/>
          <w:vertAlign w:val="superscript"/>
          <w:lang w:val="en-US" w:eastAsia="en-US"/>
        </w:rPr>
        <w:footnoteReference w:id="12"/>
      </w:r>
      <w:r w:rsidR="004A670B" w:rsidRPr="004A670B">
        <w:rPr>
          <w:rFonts w:ascii="Times New Roman" w:hAnsi="Times New Roman"/>
          <w:bCs/>
          <w:sz w:val="28"/>
          <w:szCs w:val="28"/>
          <w:lang w:val="en-US" w:eastAsia="en-US"/>
        </w:rPr>
        <w:t>, qua đó đã chấn chỉnh, nhắc nhở một số thiếu sót về thủ tục</w:t>
      </w:r>
      <w:r w:rsidR="004A670B">
        <w:rPr>
          <w:rFonts w:ascii="Times New Roman" w:hAnsi="Times New Roman"/>
          <w:bCs/>
          <w:sz w:val="28"/>
          <w:szCs w:val="28"/>
          <w:lang w:val="en-US" w:eastAsia="en-US"/>
        </w:rPr>
        <w:t>;</w:t>
      </w:r>
      <w:r w:rsidR="004A670B" w:rsidRPr="004A670B">
        <w:rPr>
          <w:rFonts w:ascii="Times New Roman" w:hAnsi="Times New Roman"/>
          <w:bCs/>
          <w:sz w:val="28"/>
          <w:szCs w:val="28"/>
          <w:lang w:val="en-US" w:eastAsia="en-US"/>
        </w:rPr>
        <w:t xml:space="preserve"> </w:t>
      </w:r>
      <w:r w:rsidR="004A670B">
        <w:rPr>
          <w:rFonts w:ascii="Times New Roman" w:hAnsi="Times New Roman"/>
          <w:bCs/>
          <w:sz w:val="28"/>
          <w:szCs w:val="28"/>
          <w:lang w:val="en-US" w:eastAsia="en-US"/>
        </w:rPr>
        <w:t xml:space="preserve">thực hiện </w:t>
      </w:r>
      <w:r w:rsidR="004A670B" w:rsidRPr="004A670B">
        <w:rPr>
          <w:rFonts w:ascii="Times New Roman" w:hAnsi="Times New Roman" w:cs="Times New Roman"/>
          <w:bCs/>
          <w:sz w:val="28"/>
          <w:szCs w:val="28"/>
          <w:shd w:val="clear" w:color="auto" w:fill="FFFFFF"/>
          <w:lang w:val="en-US"/>
        </w:rPr>
        <w:t xml:space="preserve">Quyết định số 1501/QĐ-UBND ngày 20/7/2022 phê duyệt nội dung kế hoạch xác minh năm 2022, Thanh tra tỉnh đã thực hiện quy trình bốc thăm lựa chọn </w:t>
      </w:r>
      <w:r w:rsidR="004A670B">
        <w:rPr>
          <w:rFonts w:ascii="Times New Roman" w:hAnsi="Times New Roman" w:cs="Times New Roman"/>
          <w:bCs/>
          <w:sz w:val="28"/>
          <w:szCs w:val="28"/>
          <w:shd w:val="clear" w:color="auto" w:fill="FFFFFF"/>
          <w:lang w:val="en-US"/>
        </w:rPr>
        <w:t xml:space="preserve">và </w:t>
      </w:r>
      <w:r w:rsidR="004A670B" w:rsidRPr="004A670B">
        <w:rPr>
          <w:rFonts w:ascii="Times New Roman" w:hAnsi="Times New Roman" w:cs="Times New Roman"/>
          <w:bCs/>
          <w:sz w:val="28"/>
          <w:szCs w:val="28"/>
          <w:shd w:val="clear" w:color="auto" w:fill="FFFFFF"/>
          <w:lang w:val="en-US"/>
        </w:rPr>
        <w:t xml:space="preserve">đang thực hiện việc xác minh </w:t>
      </w:r>
      <w:r w:rsidR="004A670B">
        <w:rPr>
          <w:rFonts w:ascii="Times New Roman" w:hAnsi="Times New Roman" w:cs="Times New Roman"/>
          <w:bCs/>
          <w:sz w:val="28"/>
          <w:szCs w:val="28"/>
          <w:shd w:val="clear" w:color="auto" w:fill="FFFFFF"/>
          <w:lang w:val="en-US"/>
        </w:rPr>
        <w:t xml:space="preserve">đối với 25 người </w:t>
      </w:r>
      <w:r w:rsidR="004A670B" w:rsidRPr="004A670B">
        <w:rPr>
          <w:rFonts w:ascii="Times New Roman" w:hAnsi="Times New Roman" w:cs="Times New Roman"/>
          <w:bCs/>
          <w:sz w:val="28"/>
          <w:szCs w:val="28"/>
          <w:shd w:val="clear" w:color="auto" w:fill="FFFFFF"/>
          <w:lang w:val="en-US"/>
        </w:rPr>
        <w:t>theo quy định</w:t>
      </w:r>
      <w:r w:rsidR="000F261E">
        <w:rPr>
          <w:rStyle w:val="BodyTextChar1"/>
          <w:sz w:val="28"/>
          <w:szCs w:val="28"/>
        </w:rPr>
        <w:t xml:space="preserve">; </w:t>
      </w:r>
      <w:r w:rsidR="009D187D" w:rsidRPr="009D187D">
        <w:rPr>
          <w:rFonts w:ascii="Times New Roman" w:hAnsi="Times New Roman" w:cs="Times New Roman"/>
          <w:color w:val="auto"/>
          <w:sz w:val="28"/>
          <w:szCs w:val="28"/>
          <w:lang w:val="en-US"/>
        </w:rPr>
        <w:t>q</w:t>
      </w:r>
      <w:r w:rsidR="009D187D" w:rsidRPr="009D187D">
        <w:rPr>
          <w:rFonts w:ascii="Times New Roman" w:hAnsi="Times New Roman" w:cs="Times New Roman"/>
          <w:color w:val="auto"/>
          <w:sz w:val="28"/>
          <w:szCs w:val="28"/>
        </w:rPr>
        <w:t>ua tự kiểm tra nội bộ,</w:t>
      </w:r>
      <w:r w:rsidR="009D187D">
        <w:rPr>
          <w:rFonts w:ascii="Times New Roman" w:hAnsi="Times New Roman" w:cs="Times New Roman"/>
          <w:sz w:val="28"/>
          <w:szCs w:val="28"/>
        </w:rPr>
        <w:t xml:space="preserve"> </w:t>
      </w:r>
      <w:r w:rsidR="00D062B8">
        <w:rPr>
          <w:rFonts w:ascii="Times New Roman" w:hAnsi="Times New Roman" w:cs="Times New Roman"/>
          <w:sz w:val="28"/>
          <w:szCs w:val="28"/>
          <w:lang w:val="en-US"/>
        </w:rPr>
        <w:t>hoạt động</w:t>
      </w:r>
      <w:r w:rsidR="009D187D">
        <w:rPr>
          <w:rFonts w:ascii="Times New Roman" w:hAnsi="Times New Roman" w:cs="Times New Roman"/>
          <w:sz w:val="28"/>
          <w:szCs w:val="28"/>
        </w:rPr>
        <w:t xml:space="preserve"> thanh tra, </w:t>
      </w:r>
      <w:r w:rsidR="009D187D" w:rsidRPr="009D187D">
        <w:rPr>
          <w:rFonts w:ascii="Times New Roman" w:hAnsi="Times New Roman" w:cs="Times New Roman"/>
          <w:color w:val="auto"/>
          <w:sz w:val="28"/>
          <w:szCs w:val="28"/>
        </w:rPr>
        <w:t xml:space="preserve">giải quyết khiếu nại, tố cáo </w:t>
      </w:r>
      <w:r w:rsidR="00497EA3">
        <w:rPr>
          <w:rFonts w:ascii="Times New Roman" w:hAnsi="Times New Roman" w:cs="Times New Roman"/>
          <w:color w:val="auto"/>
          <w:sz w:val="28"/>
          <w:szCs w:val="28"/>
          <w:lang w:val="en-US"/>
        </w:rPr>
        <w:t xml:space="preserve">đã phát hiện </w:t>
      </w:r>
      <w:r w:rsidR="004A670B" w:rsidRPr="004A670B">
        <w:rPr>
          <w:rFonts w:ascii="Times New Roman" w:hAnsi="Times New Roman" w:cs="Times New Roman"/>
          <w:bCs/>
          <w:color w:val="auto"/>
          <w:sz w:val="28"/>
          <w:szCs w:val="28"/>
          <w:lang w:val="en-US"/>
        </w:rPr>
        <w:t>01 vụ/01 người</w:t>
      </w:r>
      <w:r w:rsidR="004A670B" w:rsidRPr="004A670B">
        <w:rPr>
          <w:rFonts w:ascii="Times New Roman" w:hAnsi="Times New Roman" w:cs="Times New Roman"/>
          <w:bCs/>
          <w:color w:val="auto"/>
          <w:sz w:val="28"/>
          <w:szCs w:val="28"/>
          <w:vertAlign w:val="superscript"/>
          <w:lang w:val="en-US"/>
        </w:rPr>
        <w:footnoteReference w:id="13"/>
      </w:r>
      <w:r w:rsidR="00213309" w:rsidRPr="00213309">
        <w:rPr>
          <w:rFonts w:ascii="Times New Roman" w:hAnsi="Times New Roman" w:cs="Times New Roman"/>
          <w:bCs/>
          <w:color w:val="auto"/>
          <w:sz w:val="28"/>
          <w:szCs w:val="28"/>
          <w:lang w:val="en-US"/>
        </w:rPr>
        <w:t xml:space="preserve"> có dấu hiệu tham nhũng</w:t>
      </w:r>
      <w:r w:rsidR="009D187D">
        <w:rPr>
          <w:rFonts w:ascii="Times New Roman" w:hAnsi="Times New Roman" w:cs="Times New Roman"/>
          <w:color w:val="auto"/>
          <w:sz w:val="28"/>
          <w:szCs w:val="28"/>
          <w:lang w:val="en-US"/>
        </w:rPr>
        <w:t xml:space="preserve">, </w:t>
      </w:r>
      <w:r w:rsidR="00213309" w:rsidRPr="00213309">
        <w:rPr>
          <w:rFonts w:ascii="Times New Roman" w:hAnsi="Times New Roman" w:cs="Times New Roman"/>
          <w:bCs/>
          <w:color w:val="auto"/>
          <w:sz w:val="28"/>
          <w:szCs w:val="28"/>
          <w:lang w:val="en-US"/>
        </w:rPr>
        <w:t>đã chuyển cơ quan điều tra, chưa khởi tố</w:t>
      </w:r>
      <w:r w:rsidR="0009176A" w:rsidRPr="009D187D">
        <w:rPr>
          <w:rFonts w:ascii="Times New Roman" w:hAnsi="Times New Roman" w:cs="Times New Roman"/>
          <w:sz w:val="28"/>
          <w:szCs w:val="28"/>
          <w:shd w:val="clear" w:color="auto" w:fill="FFFFFF"/>
        </w:rPr>
        <w:t xml:space="preserve">; </w:t>
      </w:r>
      <w:r w:rsidR="00D062B8">
        <w:rPr>
          <w:rFonts w:ascii="Times New Roman" w:hAnsi="Times New Roman" w:cs="Times New Roman"/>
          <w:sz w:val="28"/>
          <w:szCs w:val="28"/>
          <w:shd w:val="clear" w:color="auto" w:fill="FFFFFF"/>
          <w:lang w:val="en-US"/>
        </w:rPr>
        <w:t xml:space="preserve">tài sản tham nhũng </w:t>
      </w:r>
      <w:r w:rsidR="00D062B8" w:rsidRPr="00D062B8">
        <w:rPr>
          <w:rFonts w:ascii="Times New Roman" w:hAnsi="Times New Roman" w:cs="Times New Roman"/>
          <w:sz w:val="28"/>
          <w:szCs w:val="28"/>
          <w:shd w:val="clear" w:color="auto" w:fill="FFFFFF"/>
        </w:rPr>
        <w:t xml:space="preserve">đã phát hiện trong </w:t>
      </w:r>
      <w:r w:rsidR="00D062B8" w:rsidRPr="00D062B8">
        <w:rPr>
          <w:rFonts w:ascii="Times New Roman" w:hAnsi="Times New Roman" w:cs="Times New Roman"/>
          <w:sz w:val="28"/>
          <w:szCs w:val="28"/>
          <w:shd w:val="clear" w:color="auto" w:fill="FFFFFF"/>
          <w:lang w:val="en-US"/>
        </w:rPr>
        <w:t>kỳ</w:t>
      </w:r>
      <w:r w:rsidR="00D062B8" w:rsidRPr="00D062B8">
        <w:rPr>
          <w:rFonts w:ascii="Times New Roman" w:hAnsi="Times New Roman" w:cs="Times New Roman"/>
          <w:sz w:val="28"/>
          <w:szCs w:val="28"/>
          <w:shd w:val="clear" w:color="auto" w:fill="FFFFFF"/>
        </w:rPr>
        <w:t xml:space="preserve"> </w:t>
      </w:r>
      <w:r w:rsidR="00F403D8">
        <w:rPr>
          <w:rFonts w:ascii="Times New Roman" w:hAnsi="Times New Roman" w:cs="Times New Roman"/>
          <w:bCs/>
          <w:sz w:val="28"/>
          <w:szCs w:val="28"/>
          <w:shd w:val="clear" w:color="auto" w:fill="FFFFFF"/>
        </w:rPr>
        <w:t>390 triệu</w:t>
      </w:r>
      <w:r w:rsidR="00F403D8" w:rsidRPr="00F403D8">
        <w:rPr>
          <w:rFonts w:ascii="Times New Roman" w:hAnsi="Times New Roman" w:cs="Times New Roman"/>
          <w:bCs/>
          <w:sz w:val="28"/>
          <w:szCs w:val="28"/>
          <w:shd w:val="clear" w:color="auto" w:fill="FFFFFF"/>
        </w:rPr>
        <w:t xml:space="preserve"> đồng</w:t>
      </w:r>
      <w:r w:rsidR="00F403D8" w:rsidRPr="00F403D8">
        <w:rPr>
          <w:rFonts w:ascii="Times New Roman" w:hAnsi="Times New Roman" w:cs="Times New Roman"/>
          <w:bCs/>
          <w:sz w:val="28"/>
          <w:szCs w:val="28"/>
          <w:shd w:val="clear" w:color="auto" w:fill="FFFFFF"/>
          <w:vertAlign w:val="superscript"/>
          <w:lang w:val="en-US"/>
        </w:rPr>
        <w:footnoteReference w:id="14"/>
      </w:r>
      <w:r w:rsidR="00D062B8">
        <w:rPr>
          <w:rFonts w:ascii="Times New Roman" w:hAnsi="Times New Roman" w:cs="Times New Roman"/>
          <w:sz w:val="28"/>
          <w:szCs w:val="28"/>
          <w:shd w:val="clear" w:color="auto" w:fill="FFFFFF"/>
        </w:rPr>
        <w:t xml:space="preserve">, đã thu hồi </w:t>
      </w:r>
      <w:r w:rsidR="00124470">
        <w:rPr>
          <w:rFonts w:ascii="Times New Roman" w:hAnsi="Times New Roman" w:cs="Times New Roman"/>
          <w:sz w:val="28"/>
          <w:szCs w:val="28"/>
          <w:shd w:val="clear" w:color="auto" w:fill="FFFFFF"/>
          <w:lang w:val="en-US"/>
        </w:rPr>
        <w:t xml:space="preserve">hơn </w:t>
      </w:r>
      <w:r w:rsidR="00F403D8">
        <w:rPr>
          <w:rFonts w:ascii="Times New Roman" w:hAnsi="Times New Roman" w:cs="Times New Roman"/>
          <w:sz w:val="28"/>
          <w:szCs w:val="28"/>
          <w:shd w:val="clear" w:color="auto" w:fill="FFFFFF"/>
          <w:lang w:val="en-US"/>
        </w:rPr>
        <w:t>882</w:t>
      </w:r>
      <w:r w:rsidR="000804BD">
        <w:rPr>
          <w:rFonts w:ascii="Times New Roman" w:hAnsi="Times New Roman" w:cs="Times New Roman"/>
          <w:sz w:val="28"/>
          <w:szCs w:val="28"/>
          <w:shd w:val="clear" w:color="auto" w:fill="FFFFFF"/>
          <w:lang w:val="en-US"/>
        </w:rPr>
        <w:t xml:space="preserve"> </w:t>
      </w:r>
      <w:r w:rsidR="000B0D9E">
        <w:rPr>
          <w:rFonts w:ascii="Times New Roman" w:hAnsi="Times New Roman" w:cs="Times New Roman"/>
          <w:sz w:val="28"/>
          <w:szCs w:val="28"/>
          <w:shd w:val="clear" w:color="auto" w:fill="FFFFFF"/>
          <w:lang w:val="en-US"/>
        </w:rPr>
        <w:t>triệu</w:t>
      </w:r>
      <w:r w:rsidR="00D062B8" w:rsidRPr="00D062B8">
        <w:rPr>
          <w:rFonts w:ascii="Times New Roman" w:hAnsi="Times New Roman" w:cs="Times New Roman"/>
          <w:sz w:val="28"/>
          <w:szCs w:val="28"/>
          <w:shd w:val="clear" w:color="auto" w:fill="FFFFFF"/>
          <w:lang w:val="en-US"/>
        </w:rPr>
        <w:t xml:space="preserve"> </w:t>
      </w:r>
      <w:r w:rsidR="00D062B8" w:rsidRPr="00D062B8">
        <w:rPr>
          <w:rFonts w:ascii="Times New Roman" w:hAnsi="Times New Roman" w:cs="Times New Roman"/>
          <w:sz w:val="28"/>
          <w:szCs w:val="28"/>
          <w:shd w:val="clear" w:color="auto" w:fill="FFFFFF"/>
        </w:rPr>
        <w:t>đồng</w:t>
      </w:r>
      <w:r w:rsidR="00D062B8" w:rsidRPr="00D062B8">
        <w:rPr>
          <w:rFonts w:ascii="Times New Roman" w:hAnsi="Times New Roman" w:cs="Times New Roman"/>
          <w:sz w:val="28"/>
          <w:szCs w:val="28"/>
          <w:shd w:val="clear" w:color="auto" w:fill="FFFFFF"/>
          <w:vertAlign w:val="superscript"/>
        </w:rPr>
        <w:footnoteReference w:id="15"/>
      </w:r>
      <w:r w:rsidR="00D062B8">
        <w:rPr>
          <w:rFonts w:ascii="Times New Roman" w:hAnsi="Times New Roman" w:cs="Times New Roman"/>
          <w:sz w:val="28"/>
          <w:szCs w:val="28"/>
          <w:shd w:val="clear" w:color="auto" w:fill="FFFFFF"/>
          <w:lang w:val="en-US"/>
        </w:rPr>
        <w:t xml:space="preserve">; </w:t>
      </w:r>
      <w:r w:rsidRPr="009D187D">
        <w:rPr>
          <w:rStyle w:val="BodyTextChar1"/>
          <w:sz w:val="28"/>
          <w:szCs w:val="28"/>
        </w:rPr>
        <w:t xml:space="preserve">về thực hiện cải cách hành chính được các ngành, các cấp quan tâm, </w:t>
      </w:r>
      <w:r w:rsidR="004766DB" w:rsidRPr="009D187D">
        <w:rPr>
          <w:rStyle w:val="BodyTextChar1"/>
          <w:sz w:val="28"/>
          <w:szCs w:val="28"/>
        </w:rPr>
        <w:t xml:space="preserve">nâng cao </w:t>
      </w:r>
      <w:r w:rsidRPr="009D187D">
        <w:rPr>
          <w:rStyle w:val="BodyTextChar1"/>
          <w:sz w:val="28"/>
          <w:szCs w:val="28"/>
        </w:rPr>
        <w:t xml:space="preserve">ứng dụng </w:t>
      </w:r>
      <w:r w:rsidR="004766DB" w:rsidRPr="009D187D">
        <w:rPr>
          <w:rStyle w:val="BodyTextChar1"/>
          <w:sz w:val="28"/>
          <w:szCs w:val="28"/>
        </w:rPr>
        <w:t>công nghệ thông tin</w:t>
      </w:r>
      <w:r w:rsidR="0061787A">
        <w:rPr>
          <w:rStyle w:val="BodyTextChar1"/>
          <w:sz w:val="28"/>
          <w:szCs w:val="28"/>
        </w:rPr>
        <w:t xml:space="preserve"> vào quản lý điều hành; </w:t>
      </w:r>
      <w:r w:rsidR="000B0D9E">
        <w:rPr>
          <w:rStyle w:val="BodyTextChar1"/>
          <w:sz w:val="28"/>
          <w:szCs w:val="28"/>
          <w:lang w:val="en-US"/>
        </w:rPr>
        <w:t>tiếp tục</w:t>
      </w:r>
      <w:r w:rsidR="0061787A">
        <w:rPr>
          <w:rStyle w:val="BodyTextChar1"/>
          <w:sz w:val="28"/>
          <w:szCs w:val="28"/>
          <w:lang w:val="en-US"/>
        </w:rPr>
        <w:t xml:space="preserve"> vận hành</w:t>
      </w:r>
      <w:r w:rsidR="000C5B83">
        <w:rPr>
          <w:rStyle w:val="BodyTextChar1"/>
          <w:sz w:val="28"/>
          <w:szCs w:val="28"/>
          <w:lang w:val="en-US"/>
        </w:rPr>
        <w:t xml:space="preserve"> </w:t>
      </w:r>
      <w:r w:rsidR="0061787A" w:rsidRPr="0061787A">
        <w:rPr>
          <w:rStyle w:val="BodyTextChar1"/>
          <w:sz w:val="28"/>
          <w:szCs w:val="28"/>
          <w:lang w:val="en-US"/>
        </w:rPr>
        <w:t>phần mềm Quản lý và lưu trữ bản kê khai TSTN</w:t>
      </w:r>
      <w:r w:rsidR="00565EF3">
        <w:rPr>
          <w:rFonts w:ascii="Times New Roman" w:eastAsia="Lucida Sans Unicode" w:hAnsi="Times New Roman" w:cs="Times New Roman"/>
          <w:kern w:val="2"/>
          <w:sz w:val="28"/>
          <w:szCs w:val="28"/>
          <w:lang w:val="en-US" w:eastAsia="hi-IN" w:bidi="hi-IN"/>
        </w:rPr>
        <w:t>; t</w:t>
      </w:r>
      <w:r w:rsidR="00565EF3" w:rsidRPr="00565EF3">
        <w:rPr>
          <w:rFonts w:ascii="Times New Roman" w:eastAsia="Lucida Sans Unicode" w:hAnsi="Times New Roman" w:cs="Times New Roman"/>
          <w:kern w:val="2"/>
          <w:sz w:val="28"/>
          <w:szCs w:val="28"/>
          <w:lang w:val="en-US" w:eastAsia="hi-IN" w:bidi="hi-IN"/>
        </w:rPr>
        <w:t>ham mưu</w:t>
      </w:r>
      <w:r w:rsidR="00F403D8">
        <w:rPr>
          <w:rFonts w:ascii="Times New Roman" w:eastAsia="Lucida Sans Unicode" w:hAnsi="Times New Roman" w:cs="Times New Roman"/>
          <w:kern w:val="2"/>
          <w:sz w:val="28"/>
          <w:szCs w:val="28"/>
          <w:lang w:val="en-US" w:eastAsia="hi-IN" w:bidi="hi-IN"/>
        </w:rPr>
        <w:t xml:space="preserve"> </w:t>
      </w:r>
      <w:r w:rsidR="00F403D8">
        <w:rPr>
          <w:rFonts w:ascii="Times New Roman" w:eastAsia="Lucida Sans Unicode" w:hAnsi="Times New Roman" w:cs="Times New Roman"/>
          <w:kern w:val="2"/>
          <w:sz w:val="28"/>
          <w:szCs w:val="28"/>
          <w:lang w:val="en-US" w:eastAsia="hi-IN" w:bidi="hi-IN"/>
        </w:rPr>
        <w:lastRenderedPageBreak/>
        <w:t>UBND tỉnh</w:t>
      </w:r>
      <w:r w:rsidR="00F403D8" w:rsidRPr="00F403D8">
        <w:rPr>
          <w:rFonts w:ascii="Times New Roman" w:eastAsia="Lucida Sans Unicode" w:hAnsi="Times New Roman" w:cs="Times New Roman"/>
          <w:kern w:val="2"/>
          <w:sz w:val="28"/>
          <w:szCs w:val="28"/>
          <w:lang w:val="en-US" w:eastAsia="hi-IN" w:bidi="hi-IN"/>
        </w:rPr>
        <w:t xml:space="preserve"> Báo cáo số 195/BC-UBND ngày 14/6/2022 về kết quả tự đánh giá công tác PCTN năm 2021 gửi về Thanh tra Chính phủ đúng tiến độ; kết quả đã tự đánh giá 68,46 điểm; đối với kết quả công tác PCTN năm 2020 sau thẩm định của Thanh tra Chính phủ, Thanh tra tỉnh</w:t>
      </w:r>
      <w:r w:rsidR="00F403D8">
        <w:rPr>
          <w:rFonts w:ascii="Times New Roman" w:eastAsia="Lucida Sans Unicode" w:hAnsi="Times New Roman" w:cs="Times New Roman"/>
          <w:kern w:val="2"/>
          <w:sz w:val="28"/>
          <w:szCs w:val="28"/>
          <w:lang w:val="en-US" w:eastAsia="hi-IN" w:bidi="hi-IN"/>
        </w:rPr>
        <w:t xml:space="preserve"> tham mưu UBND tỉnh</w:t>
      </w:r>
      <w:r w:rsidR="00F403D8" w:rsidRPr="00F403D8">
        <w:rPr>
          <w:rFonts w:ascii="Times New Roman" w:eastAsia="Lucida Sans Unicode" w:hAnsi="Times New Roman" w:cs="Times New Roman"/>
          <w:kern w:val="2"/>
          <w:sz w:val="28"/>
          <w:szCs w:val="28"/>
          <w:lang w:val="en-US" w:eastAsia="hi-IN" w:bidi="hi-IN"/>
        </w:rPr>
        <w:t xml:space="preserve"> văn bản chấn chỉnh, khắc phục</w:t>
      </w:r>
      <w:r w:rsidR="00565EF3" w:rsidRPr="00565EF3">
        <w:rPr>
          <w:rFonts w:ascii="Times New Roman" w:eastAsia="Lucida Sans Unicode" w:hAnsi="Times New Roman" w:cs="Times New Roman"/>
          <w:kern w:val="2"/>
          <w:sz w:val="28"/>
          <w:szCs w:val="28"/>
          <w:lang w:val="en-US" w:eastAsia="hi-IN" w:bidi="hi-IN"/>
        </w:rPr>
        <w:t>.</w:t>
      </w:r>
      <w:r w:rsidR="000B0D9E" w:rsidRPr="000B0D9E">
        <w:t xml:space="preserve"> </w:t>
      </w:r>
    </w:p>
    <w:p w:rsidR="00C40DE1" w:rsidRPr="000804BD" w:rsidRDefault="000B0D9E" w:rsidP="000804BD">
      <w:pPr>
        <w:widowControl/>
        <w:ind w:firstLine="709"/>
        <w:jc w:val="both"/>
        <w:rPr>
          <w:rStyle w:val="BodyTextChar1"/>
          <w:bCs/>
          <w:sz w:val="28"/>
          <w:szCs w:val="28"/>
        </w:rPr>
      </w:pPr>
      <w:r w:rsidRPr="000B0D9E">
        <w:rPr>
          <w:rFonts w:ascii="Times New Roman" w:hAnsi="Times New Roman" w:cs="Times New Roman"/>
          <w:sz w:val="28"/>
          <w:szCs w:val="28"/>
          <w:lang w:val="en-US"/>
        </w:rPr>
        <w:t xml:space="preserve">Ngoài ra tham mưu UBND tỉnh </w:t>
      </w:r>
      <w:r w:rsidR="00F403D8" w:rsidRPr="00F403D8">
        <w:rPr>
          <w:rFonts w:ascii="Times New Roman" w:hAnsi="Times New Roman" w:cs="Times New Roman"/>
          <w:sz w:val="28"/>
          <w:szCs w:val="28"/>
          <w:lang w:val="en-US"/>
        </w:rPr>
        <w:t>tiếp tục hướng dẫn và yêu cầu các tổ chức, đơn vị khu vực ngoài Nhà nước thực hiện quy định về PCTN khu vực ngoài Nhà nước theo Công văn số 4178/UBND-NC ngày 22/11/2021</w:t>
      </w:r>
      <w:r w:rsidR="00D745C8">
        <w:rPr>
          <w:rFonts w:ascii="Times New Roman" w:eastAsia="Lucida Sans Unicode" w:hAnsi="Times New Roman" w:cs="Times New Roman"/>
          <w:kern w:val="2"/>
          <w:sz w:val="28"/>
          <w:szCs w:val="28"/>
          <w:lang w:val="en-US" w:eastAsia="hi-IN" w:bidi="hi-IN"/>
        </w:rPr>
        <w:t xml:space="preserve">; đến nay, </w:t>
      </w:r>
      <w:r w:rsidR="00D745C8">
        <w:rPr>
          <w:rFonts w:ascii="Times New Roman" w:hAnsi="Times New Roman"/>
          <w:sz w:val="28"/>
          <w:szCs w:val="28"/>
          <w:lang w:val="en-US"/>
        </w:rPr>
        <w:t>t</w:t>
      </w:r>
      <w:r w:rsidR="00D745C8" w:rsidRPr="00C10A68">
        <w:rPr>
          <w:rFonts w:ascii="Times New Roman" w:hAnsi="Times New Roman"/>
          <w:sz w:val="28"/>
          <w:szCs w:val="28"/>
          <w:lang w:val="en-US"/>
        </w:rPr>
        <w:t>ất cả các tổ chức đã gửi hồ sơ quy định về PCTN về Thanh tra tỉnh; cơ bản đảm bảo quy định</w:t>
      </w:r>
      <w:r w:rsidR="00D745C8">
        <w:rPr>
          <w:rFonts w:ascii="Times New Roman" w:hAnsi="Times New Roman"/>
          <w:sz w:val="28"/>
          <w:szCs w:val="28"/>
          <w:lang w:val="en-US"/>
        </w:rPr>
        <w:t>.</w:t>
      </w:r>
    </w:p>
    <w:p w:rsidR="00C40DE1" w:rsidRPr="00872528" w:rsidRDefault="00C40DE1" w:rsidP="002F0FDF">
      <w:pPr>
        <w:pStyle w:val="Heading10"/>
        <w:keepNext/>
        <w:keepLines/>
        <w:shd w:val="clear" w:color="auto" w:fill="auto"/>
        <w:spacing w:before="40" w:after="0" w:line="240" w:lineRule="auto"/>
        <w:ind w:firstLine="567"/>
        <w:rPr>
          <w:rFonts w:ascii="Times New Roman" w:hAnsi="Times New Roman"/>
          <w:b w:val="0"/>
        </w:rPr>
      </w:pPr>
      <w:r w:rsidRPr="00842549">
        <w:rPr>
          <w:rFonts w:ascii="Times New Roman" w:hAnsi="Times New Roman"/>
          <w:sz w:val="28"/>
          <w:szCs w:val="28"/>
        </w:rPr>
        <w:t>4.</w:t>
      </w:r>
      <w:r w:rsidRPr="00872528">
        <w:rPr>
          <w:rFonts w:ascii="Times New Roman" w:hAnsi="Times New Roman"/>
          <w:b w:val="0"/>
          <w:bCs w:val="0"/>
          <w:sz w:val="28"/>
          <w:szCs w:val="28"/>
        </w:rPr>
        <w:t xml:space="preserve"> </w:t>
      </w:r>
      <w:r w:rsidRPr="00872528">
        <w:rPr>
          <w:rStyle w:val="Heading1"/>
          <w:b/>
          <w:sz w:val="28"/>
          <w:szCs w:val="28"/>
          <w:lang w:eastAsia="vi-VN"/>
        </w:rPr>
        <w:t>Công tác xây dựng thể chế và xây dựng ngành</w:t>
      </w:r>
      <w:bookmarkEnd w:id="1"/>
    </w:p>
    <w:p w:rsidR="00C40DE1" w:rsidRPr="008A475E" w:rsidRDefault="00C40DE1" w:rsidP="00A42D76">
      <w:pPr>
        <w:spacing w:before="40"/>
        <w:ind w:firstLine="567"/>
        <w:jc w:val="both"/>
        <w:rPr>
          <w:rFonts w:ascii="Times New Roman" w:hAnsi="Times New Roman" w:cs="Times New Roman"/>
          <w:sz w:val="28"/>
          <w:szCs w:val="28"/>
          <w:lang w:val="en-US"/>
        </w:rPr>
      </w:pPr>
      <w:r w:rsidRPr="008A475E">
        <w:rPr>
          <w:rStyle w:val="BodyTextChar1"/>
          <w:i/>
          <w:sz w:val="28"/>
          <w:szCs w:val="28"/>
        </w:rPr>
        <w:t>Công tác xây dựng thể chế, ban hành văn bản</w:t>
      </w:r>
      <w:r w:rsidRPr="008A475E">
        <w:rPr>
          <w:rStyle w:val="BodyTextChar1"/>
          <w:sz w:val="28"/>
          <w:szCs w:val="28"/>
        </w:rPr>
        <w:t xml:space="preserve">: </w:t>
      </w:r>
      <w:r w:rsidRPr="008A475E">
        <w:rPr>
          <w:rStyle w:val="BodyTextChar1"/>
          <w:sz w:val="28"/>
          <w:szCs w:val="28"/>
          <w:lang w:val="en-US"/>
        </w:rPr>
        <w:t xml:space="preserve">tiếp tục </w:t>
      </w:r>
      <w:r w:rsidRPr="008A475E">
        <w:rPr>
          <w:rFonts w:ascii="Times New Roman" w:hAnsi="Times New Roman" w:cs="Times New Roman"/>
          <w:sz w:val="28"/>
          <w:szCs w:val="28"/>
          <w:lang w:val="en-US"/>
        </w:rPr>
        <w:t>tham gia, tham mưu góp ý văn bản qu</w:t>
      </w:r>
      <w:r w:rsidR="0019030F">
        <w:rPr>
          <w:rFonts w:ascii="Times New Roman" w:hAnsi="Times New Roman" w:cs="Times New Roman"/>
          <w:sz w:val="28"/>
          <w:szCs w:val="28"/>
          <w:lang w:val="en-US"/>
        </w:rPr>
        <w:t xml:space="preserve">y phạm liên quan đến tổ chức, </w:t>
      </w:r>
      <w:r w:rsidRPr="008A475E">
        <w:rPr>
          <w:rFonts w:ascii="Times New Roman" w:hAnsi="Times New Roman" w:cs="Times New Roman"/>
          <w:sz w:val="28"/>
          <w:szCs w:val="28"/>
          <w:lang w:val="en-US"/>
        </w:rPr>
        <w:t xml:space="preserve">hoạt động của </w:t>
      </w:r>
      <w:r w:rsidR="0019030F">
        <w:rPr>
          <w:rFonts w:ascii="Times New Roman" w:hAnsi="Times New Roman" w:cs="Times New Roman"/>
          <w:sz w:val="28"/>
          <w:szCs w:val="28"/>
          <w:lang w:val="en-US"/>
        </w:rPr>
        <w:t xml:space="preserve">các cấp, </w:t>
      </w:r>
      <w:r w:rsidRPr="008A475E">
        <w:rPr>
          <w:rFonts w:ascii="Times New Roman" w:hAnsi="Times New Roman" w:cs="Times New Roman"/>
          <w:sz w:val="28"/>
          <w:szCs w:val="28"/>
          <w:lang w:val="en-US"/>
        </w:rPr>
        <w:t>ngành kịp thời</w:t>
      </w:r>
      <w:r w:rsidR="009B6235">
        <w:rPr>
          <w:rFonts w:ascii="Times New Roman" w:hAnsi="Times New Roman" w:cs="Times New Roman"/>
          <w:sz w:val="28"/>
          <w:szCs w:val="28"/>
          <w:lang w:val="en-US"/>
        </w:rPr>
        <w:t xml:space="preserve">; </w:t>
      </w:r>
      <w:r w:rsidR="00A42D76">
        <w:rPr>
          <w:rFonts w:ascii="Times New Roman" w:hAnsi="Times New Roman" w:cs="Times New Roman"/>
          <w:sz w:val="28"/>
          <w:szCs w:val="28"/>
          <w:lang w:val="en-US"/>
        </w:rPr>
        <w:t>xây dựng</w:t>
      </w:r>
      <w:r w:rsidR="00A42D76" w:rsidRPr="00A42D76">
        <w:rPr>
          <w:rFonts w:ascii="Times New Roman" w:hAnsi="Times New Roman" w:cs="Times New Roman"/>
          <w:sz w:val="28"/>
          <w:szCs w:val="28"/>
          <w:lang w:val="en-US"/>
        </w:rPr>
        <w:t xml:space="preserve"> Kế hoạch triển khai thực hiện Nghị quyết số 31-NQ/BCSĐ ngày 15/02/2022 của Ban cán sự đảng Thanh tra Chính phủ về việc tăng cường lãnh đạo thực hiện thắng lợi nhiệm vụ chính trị ngành Thanh tra năm 2022</w:t>
      </w:r>
      <w:r w:rsidR="00A42D76" w:rsidRPr="00A42D76">
        <w:rPr>
          <w:rFonts w:ascii="Times New Roman" w:hAnsi="Times New Roman" w:cs="Times New Roman"/>
          <w:sz w:val="28"/>
          <w:szCs w:val="28"/>
          <w:vertAlign w:val="superscript"/>
          <w:lang w:val="en-US"/>
        </w:rPr>
        <w:footnoteReference w:id="16"/>
      </w:r>
      <w:r w:rsidR="00A42D76" w:rsidRPr="00A42D76">
        <w:rPr>
          <w:rFonts w:ascii="Times New Roman" w:hAnsi="Times New Roman" w:cs="Times New Roman"/>
          <w:sz w:val="28"/>
          <w:szCs w:val="28"/>
          <w:lang w:val="en-US"/>
        </w:rPr>
        <w:t xml:space="preserve"> và </w:t>
      </w:r>
      <w:r w:rsidR="00A42D76" w:rsidRPr="00A42D76">
        <w:rPr>
          <w:rFonts w:ascii="Times New Roman" w:hAnsi="Times New Roman" w:cs="Times New Roman"/>
          <w:sz w:val="28"/>
          <w:szCs w:val="28"/>
        </w:rPr>
        <w:t>quán triệt, thực hiện nghiêm túc</w:t>
      </w:r>
      <w:r w:rsidR="00A42D76" w:rsidRPr="00A42D76">
        <w:rPr>
          <w:rFonts w:ascii="Times New Roman" w:hAnsi="Times New Roman" w:cs="Times New Roman"/>
          <w:sz w:val="28"/>
          <w:szCs w:val="28"/>
          <w:lang w:val="en-US"/>
        </w:rPr>
        <w:t xml:space="preserve"> các Thông tư mới có liên quan đến công tác thanh tra, tiếp công dân, giải quyết khiếu nại tố cáo và phòng chống tham nhũng</w:t>
      </w:r>
      <w:r w:rsidR="00A42D76" w:rsidRPr="00A42D76">
        <w:rPr>
          <w:rFonts w:ascii="Times New Roman" w:hAnsi="Times New Roman" w:cs="Times New Roman"/>
          <w:sz w:val="28"/>
          <w:szCs w:val="28"/>
          <w:vertAlign w:val="superscript"/>
          <w:lang w:val="en-US"/>
        </w:rPr>
        <w:footnoteReference w:id="17"/>
      </w:r>
      <w:r w:rsidR="004F2DF8">
        <w:rPr>
          <w:rFonts w:ascii="Times New Roman" w:hAnsi="Times New Roman" w:cs="Times New Roman"/>
          <w:sz w:val="28"/>
          <w:szCs w:val="28"/>
          <w:lang w:val="en-US"/>
        </w:rPr>
        <w:t>;</w:t>
      </w:r>
      <w:r w:rsidR="00565EF3">
        <w:rPr>
          <w:rFonts w:ascii="Times New Roman" w:hAnsi="Times New Roman" w:cs="Times New Roman"/>
          <w:sz w:val="28"/>
          <w:szCs w:val="28"/>
          <w:lang w:val="en-US"/>
        </w:rPr>
        <w:t xml:space="preserve"> triển khai </w:t>
      </w:r>
      <w:r w:rsidR="00565EF3" w:rsidRPr="00565EF3">
        <w:rPr>
          <w:rFonts w:ascii="Times New Roman" w:hAnsi="Times New Roman" w:cs="Times New Roman"/>
          <w:sz w:val="28"/>
          <w:szCs w:val="28"/>
          <w:lang w:val="en-US"/>
        </w:rPr>
        <w:t>thực hiện quy định về bổ nhiệm, miễn nhiệm, cá</w:t>
      </w:r>
      <w:r w:rsidR="00142678">
        <w:rPr>
          <w:rFonts w:ascii="Times New Roman" w:hAnsi="Times New Roman" w:cs="Times New Roman"/>
          <w:sz w:val="28"/>
          <w:szCs w:val="28"/>
          <w:lang w:val="en-US"/>
        </w:rPr>
        <w:t xml:space="preserve">ch chức các chức danh Thanh tra, </w:t>
      </w:r>
      <w:r w:rsidR="00565EF3" w:rsidRPr="00565EF3">
        <w:rPr>
          <w:rFonts w:ascii="Times New Roman" w:hAnsi="Times New Roman" w:cs="Times New Roman"/>
          <w:sz w:val="28"/>
          <w:szCs w:val="28"/>
          <w:lang w:val="en-US"/>
        </w:rPr>
        <w:t xml:space="preserve">điều động, luân chuyển Thanh tra viên </w:t>
      </w:r>
      <w:r w:rsidR="00565EF3">
        <w:rPr>
          <w:rFonts w:ascii="Times New Roman" w:hAnsi="Times New Roman" w:cs="Times New Roman"/>
          <w:sz w:val="28"/>
          <w:szCs w:val="28"/>
          <w:lang w:val="en-US"/>
        </w:rPr>
        <w:t xml:space="preserve">theo </w:t>
      </w:r>
      <w:r w:rsidR="00565EF3" w:rsidRPr="00565EF3">
        <w:rPr>
          <w:rFonts w:ascii="Times New Roman" w:hAnsi="Times New Roman" w:cs="Times New Roman"/>
          <w:sz w:val="28"/>
          <w:szCs w:val="28"/>
          <w:lang w:val="en-US"/>
        </w:rPr>
        <w:t>Quyết định số 10/2022/QĐ-UBND ngày 05/4/2022 của UBND tỉnh</w:t>
      </w:r>
      <w:r w:rsidR="00A42D76" w:rsidRPr="004F2DF8">
        <w:rPr>
          <w:rFonts w:ascii="Times New Roman" w:hAnsi="Times New Roman" w:cs="Times New Roman"/>
          <w:sz w:val="28"/>
          <w:szCs w:val="28"/>
          <w:lang w:val="en-US"/>
        </w:rPr>
        <w:t>.</w:t>
      </w:r>
    </w:p>
    <w:p w:rsidR="00B26599" w:rsidRDefault="00C40DE1" w:rsidP="00B26599">
      <w:pPr>
        <w:spacing w:before="40"/>
        <w:ind w:firstLine="567"/>
        <w:jc w:val="both"/>
        <w:rPr>
          <w:rStyle w:val="BodyTextChar1"/>
          <w:color w:val="auto"/>
          <w:sz w:val="28"/>
          <w:szCs w:val="28"/>
          <w:lang w:val="en-US"/>
        </w:rPr>
      </w:pPr>
      <w:r w:rsidRPr="008A475E">
        <w:rPr>
          <w:rStyle w:val="BodyTextChar1"/>
          <w:i/>
          <w:color w:val="auto"/>
          <w:sz w:val="28"/>
          <w:szCs w:val="28"/>
        </w:rPr>
        <w:t>Công tác xây dựng ngành</w:t>
      </w:r>
      <w:r w:rsidRPr="008A475E">
        <w:rPr>
          <w:rStyle w:val="BodyTextChar1"/>
          <w:color w:val="auto"/>
          <w:sz w:val="28"/>
          <w:szCs w:val="28"/>
        </w:rPr>
        <w:t xml:space="preserve">: </w:t>
      </w:r>
      <w:r w:rsidR="00AF7817" w:rsidRPr="00F453CB">
        <w:rPr>
          <w:rStyle w:val="BodyTextChar1"/>
          <w:color w:val="auto"/>
          <w:sz w:val="28"/>
          <w:szCs w:val="28"/>
          <w:lang w:val="en-US"/>
        </w:rPr>
        <w:t xml:space="preserve">Thanh tra tỉnh luôn quan tâm </w:t>
      </w:r>
      <w:r w:rsidR="0030095A" w:rsidRPr="00F453CB">
        <w:rPr>
          <w:rStyle w:val="BodyTextChar1"/>
          <w:color w:val="auto"/>
          <w:sz w:val="28"/>
          <w:szCs w:val="28"/>
          <w:lang w:val="en-US"/>
        </w:rPr>
        <w:t xml:space="preserve">đến </w:t>
      </w:r>
      <w:r w:rsidR="00AF7817" w:rsidRPr="00F453CB">
        <w:rPr>
          <w:rStyle w:val="BodyTextChar1"/>
          <w:color w:val="auto"/>
          <w:sz w:val="28"/>
          <w:szCs w:val="28"/>
          <w:lang w:val="en-US"/>
        </w:rPr>
        <w:t xml:space="preserve">công tác này, </w:t>
      </w:r>
      <w:r w:rsidR="00F44CC9" w:rsidRPr="00F453CB">
        <w:rPr>
          <w:rStyle w:val="BodyTextChar1"/>
          <w:color w:val="auto"/>
          <w:sz w:val="28"/>
          <w:szCs w:val="28"/>
          <w:lang w:val="en-US"/>
        </w:rPr>
        <w:t xml:space="preserve">thông qua việc kiểm tra gián tiếp công tác xây dựng, triển khai thực hiện kế hoạch năm, các báo cáo, văn bản liên quan hoạt động của Thanh tra các sở, huyện, thị xã, thành phố đã </w:t>
      </w:r>
      <w:r w:rsidR="00AF7817" w:rsidRPr="00F453CB">
        <w:rPr>
          <w:rStyle w:val="BodyTextChar1"/>
          <w:color w:val="auto"/>
          <w:sz w:val="28"/>
          <w:szCs w:val="28"/>
          <w:lang w:val="en-US"/>
        </w:rPr>
        <w:t xml:space="preserve">thường xuyên trao đổi, hướng dẫn </w:t>
      </w:r>
      <w:r w:rsidR="00F44CC9" w:rsidRPr="00F453CB">
        <w:rPr>
          <w:rStyle w:val="BodyTextChar1"/>
          <w:color w:val="auto"/>
          <w:sz w:val="28"/>
          <w:szCs w:val="28"/>
          <w:lang w:val="en-US"/>
        </w:rPr>
        <w:t>kịp thời</w:t>
      </w:r>
      <w:r w:rsidR="00615DD2">
        <w:rPr>
          <w:rStyle w:val="BodyTextChar1"/>
          <w:color w:val="auto"/>
          <w:sz w:val="28"/>
          <w:szCs w:val="28"/>
          <w:lang w:val="en-US"/>
        </w:rPr>
        <w:t>; đối với</w:t>
      </w:r>
      <w:r w:rsidRPr="008A475E">
        <w:rPr>
          <w:rStyle w:val="BodyTextChar1"/>
          <w:color w:val="auto"/>
          <w:sz w:val="28"/>
          <w:szCs w:val="28"/>
        </w:rPr>
        <w:t xml:space="preserve"> công tác đào tạo</w:t>
      </w:r>
      <w:r w:rsidRPr="008A475E">
        <w:rPr>
          <w:rStyle w:val="BodyTextChar1"/>
          <w:color w:val="auto"/>
          <w:sz w:val="28"/>
          <w:szCs w:val="28"/>
          <w:lang w:val="en-US"/>
        </w:rPr>
        <w:t>,</w:t>
      </w:r>
      <w:r w:rsidRPr="008A475E">
        <w:rPr>
          <w:rStyle w:val="BodyTextChar1"/>
          <w:color w:val="auto"/>
          <w:sz w:val="28"/>
          <w:szCs w:val="28"/>
        </w:rPr>
        <w:t xml:space="preserve"> bồi dưỡng</w:t>
      </w:r>
      <w:r w:rsidRPr="008A475E">
        <w:rPr>
          <w:rFonts w:ascii="Times New Roman" w:eastAsia="Calibri" w:hAnsi="Times New Roman" w:cs="Times New Roman"/>
          <w:color w:val="auto"/>
          <w:spacing w:val="6"/>
          <w:sz w:val="28"/>
          <w:szCs w:val="28"/>
          <w:lang w:val="en-US" w:eastAsia="en-US"/>
        </w:rPr>
        <w:t xml:space="preserve">, </w:t>
      </w:r>
      <w:r w:rsidR="004F0418">
        <w:rPr>
          <w:rFonts w:ascii="Times New Roman" w:eastAsia="Calibri" w:hAnsi="Times New Roman" w:cs="Times New Roman"/>
          <w:color w:val="auto"/>
          <w:spacing w:val="6"/>
          <w:sz w:val="28"/>
          <w:szCs w:val="28"/>
          <w:lang w:val="en-US" w:eastAsia="en-US"/>
        </w:rPr>
        <w:t xml:space="preserve">tiếp tục phối hợp </w:t>
      </w:r>
      <w:r w:rsidR="0053266D">
        <w:rPr>
          <w:rFonts w:ascii="Times New Roman" w:eastAsia="Calibri" w:hAnsi="Times New Roman" w:cs="Times New Roman"/>
          <w:color w:val="auto"/>
          <w:spacing w:val="6"/>
          <w:sz w:val="28"/>
          <w:szCs w:val="28"/>
          <w:lang w:val="en-US" w:eastAsia="en-US"/>
        </w:rPr>
        <w:t xml:space="preserve">Sở Nội vụ, Trường Cán bộ Thanh tra </w:t>
      </w:r>
      <w:r w:rsidR="00D73835">
        <w:rPr>
          <w:rStyle w:val="BodyTextChar1"/>
          <w:color w:val="auto"/>
          <w:sz w:val="28"/>
          <w:szCs w:val="28"/>
          <w:lang w:val="en-US"/>
        </w:rPr>
        <w:t>cử 116</w:t>
      </w:r>
      <w:r w:rsidR="007963B0">
        <w:rPr>
          <w:rStyle w:val="BodyTextChar1"/>
          <w:color w:val="auto"/>
          <w:sz w:val="28"/>
          <w:szCs w:val="28"/>
          <w:lang w:val="en-US"/>
        </w:rPr>
        <w:t xml:space="preserve"> lượt cán bộ, công chức, viên chức tham gia các khóa bồi dưỡng nghiệp vụ do trường tổ chức</w:t>
      </w:r>
      <w:r w:rsidR="007963B0">
        <w:rPr>
          <w:rStyle w:val="FootnoteReference"/>
          <w:rFonts w:ascii="Times New Roman" w:hAnsi="Times New Roman" w:cs="Times New Roman"/>
          <w:color w:val="auto"/>
          <w:sz w:val="28"/>
          <w:szCs w:val="28"/>
          <w:shd w:val="clear" w:color="auto" w:fill="FFFFFF"/>
          <w:lang w:val="en-US"/>
        </w:rPr>
        <w:footnoteReference w:id="18"/>
      </w:r>
      <w:r w:rsidR="00F3440F">
        <w:rPr>
          <w:rFonts w:ascii="Times New Roman" w:hAnsi="Times New Roman" w:cs="Times New Roman"/>
          <w:color w:val="auto"/>
          <w:sz w:val="28"/>
          <w:szCs w:val="28"/>
          <w:shd w:val="clear" w:color="auto" w:fill="FFFFFF"/>
          <w:lang w:val="en-US"/>
        </w:rPr>
        <w:t xml:space="preserve">; </w:t>
      </w:r>
      <w:r w:rsidR="00145F93">
        <w:rPr>
          <w:rStyle w:val="BodyTextChar1"/>
          <w:color w:val="auto"/>
          <w:sz w:val="28"/>
          <w:szCs w:val="28"/>
          <w:lang w:val="en-US"/>
        </w:rPr>
        <w:t>tham mưu bổ nhiệm</w:t>
      </w:r>
      <w:r w:rsidR="007B753B" w:rsidRPr="007B753B">
        <w:rPr>
          <w:rFonts w:ascii="Times New Roman" w:hAnsi="Times New Roman" w:cs="Times New Roman"/>
          <w:color w:val="auto"/>
          <w:sz w:val="28"/>
          <w:szCs w:val="28"/>
          <w:shd w:val="clear" w:color="auto" w:fill="FFFFFF"/>
        </w:rPr>
        <w:t xml:space="preserve"> </w:t>
      </w:r>
      <w:r w:rsidR="00565EF3">
        <w:rPr>
          <w:rFonts w:ascii="Times New Roman" w:hAnsi="Times New Roman" w:cs="Times New Roman"/>
          <w:color w:val="auto"/>
          <w:sz w:val="28"/>
          <w:szCs w:val="28"/>
          <w:shd w:val="clear" w:color="auto" w:fill="FFFFFF"/>
          <w:lang w:val="en-US"/>
        </w:rPr>
        <w:t>18</w:t>
      </w:r>
      <w:r w:rsidR="007B753B" w:rsidRPr="007B753B">
        <w:rPr>
          <w:rFonts w:ascii="Times New Roman" w:hAnsi="Times New Roman" w:cs="Times New Roman"/>
          <w:color w:val="auto"/>
          <w:sz w:val="28"/>
          <w:szCs w:val="28"/>
          <w:shd w:val="clear" w:color="auto" w:fill="FFFFFF"/>
        </w:rPr>
        <w:t xml:space="preserve"> Thanh tra viên; </w:t>
      </w:r>
      <w:r w:rsidR="007B753B" w:rsidRPr="007B753B">
        <w:rPr>
          <w:rFonts w:ascii="Times New Roman" w:hAnsi="Times New Roman" w:cs="Times New Roman"/>
          <w:color w:val="auto"/>
          <w:sz w:val="28"/>
          <w:szCs w:val="28"/>
          <w:shd w:val="clear" w:color="auto" w:fill="FFFFFF"/>
          <w:lang w:val="en-US"/>
        </w:rPr>
        <w:t>cho ý kiến</w:t>
      </w:r>
      <w:r w:rsidR="007B753B" w:rsidRPr="007B753B">
        <w:rPr>
          <w:rFonts w:ascii="Times New Roman" w:hAnsi="Times New Roman" w:cs="Times New Roman"/>
          <w:color w:val="auto"/>
          <w:sz w:val="28"/>
          <w:szCs w:val="28"/>
          <w:shd w:val="clear" w:color="auto" w:fill="FFFFFF"/>
        </w:rPr>
        <w:t xml:space="preserve"> bổ nhiệm chức vụ</w:t>
      </w:r>
      <w:r w:rsidR="00C961B4">
        <w:rPr>
          <w:rFonts w:ascii="Times New Roman" w:hAnsi="Times New Roman" w:cs="Times New Roman"/>
          <w:color w:val="auto"/>
          <w:sz w:val="28"/>
          <w:szCs w:val="28"/>
          <w:shd w:val="clear" w:color="auto" w:fill="FFFFFF"/>
          <w:lang w:val="en-US"/>
        </w:rPr>
        <w:t xml:space="preserve"> đối với 04</w:t>
      </w:r>
      <w:r w:rsidR="007B753B" w:rsidRPr="007B753B">
        <w:rPr>
          <w:rFonts w:ascii="Times New Roman" w:hAnsi="Times New Roman" w:cs="Times New Roman"/>
          <w:color w:val="auto"/>
          <w:sz w:val="28"/>
          <w:szCs w:val="28"/>
          <w:shd w:val="clear" w:color="auto" w:fill="FFFFFF"/>
        </w:rPr>
        <w:t xml:space="preserve"> Chánh Thanh tra</w:t>
      </w:r>
      <w:r w:rsidR="00D73835">
        <w:rPr>
          <w:rFonts w:ascii="Times New Roman" w:hAnsi="Times New Roman" w:cs="Times New Roman"/>
          <w:color w:val="auto"/>
          <w:sz w:val="28"/>
          <w:szCs w:val="28"/>
          <w:shd w:val="clear" w:color="auto" w:fill="FFFFFF"/>
          <w:lang w:val="en-US"/>
        </w:rPr>
        <w:t>, 04</w:t>
      </w:r>
      <w:r w:rsidR="00C961B4">
        <w:rPr>
          <w:rFonts w:ascii="Times New Roman" w:hAnsi="Times New Roman" w:cs="Times New Roman"/>
          <w:color w:val="auto"/>
          <w:sz w:val="28"/>
          <w:szCs w:val="28"/>
          <w:shd w:val="clear" w:color="auto" w:fill="FFFFFF"/>
          <w:lang w:val="en-US"/>
        </w:rPr>
        <w:t xml:space="preserve"> Phó Chánh Thanh tra</w:t>
      </w:r>
      <w:r w:rsidR="007B753B" w:rsidRPr="007B753B">
        <w:rPr>
          <w:rFonts w:ascii="Times New Roman" w:hAnsi="Times New Roman" w:cs="Times New Roman"/>
          <w:color w:val="auto"/>
          <w:sz w:val="28"/>
          <w:szCs w:val="28"/>
          <w:shd w:val="clear" w:color="auto" w:fill="FFFFFF"/>
          <w:vertAlign w:val="superscript"/>
        </w:rPr>
        <w:footnoteReference w:id="19"/>
      </w:r>
      <w:r w:rsidR="00D73835">
        <w:t xml:space="preserve"> </w:t>
      </w:r>
      <w:r w:rsidR="00D73835" w:rsidRPr="00D73835">
        <w:rPr>
          <w:rFonts w:ascii="Times New Roman" w:hAnsi="Times New Roman" w:cs="Times New Roman"/>
          <w:color w:val="auto"/>
          <w:sz w:val="28"/>
          <w:szCs w:val="28"/>
          <w:shd w:val="clear" w:color="auto" w:fill="FFFFFF"/>
          <w:lang w:val="en-US"/>
        </w:rPr>
        <w:t>và điều động 01 Thanh tra viên</w:t>
      </w:r>
      <w:r w:rsidR="00D73835">
        <w:rPr>
          <w:rStyle w:val="FootnoteReference"/>
          <w:rFonts w:ascii="Times New Roman" w:hAnsi="Times New Roman" w:cs="Times New Roman"/>
          <w:color w:val="auto"/>
          <w:sz w:val="28"/>
          <w:szCs w:val="28"/>
          <w:shd w:val="clear" w:color="auto" w:fill="FFFFFF"/>
          <w:lang w:val="en-US"/>
        </w:rPr>
        <w:footnoteReference w:id="20"/>
      </w:r>
      <w:r w:rsidRPr="008A475E">
        <w:rPr>
          <w:rStyle w:val="BodyTextChar1"/>
          <w:color w:val="auto"/>
          <w:sz w:val="28"/>
          <w:szCs w:val="28"/>
          <w:lang w:val="en-US"/>
        </w:rPr>
        <w:t xml:space="preserve">; </w:t>
      </w:r>
      <w:r w:rsidR="00537E84">
        <w:rPr>
          <w:rStyle w:val="BodyTextChar1"/>
          <w:color w:val="auto"/>
          <w:sz w:val="28"/>
          <w:szCs w:val="28"/>
          <w:lang w:val="en-US"/>
        </w:rPr>
        <w:t xml:space="preserve">đã </w:t>
      </w:r>
      <w:r w:rsidR="0053266D">
        <w:rPr>
          <w:rStyle w:val="BodyTextChar1"/>
          <w:color w:val="auto"/>
          <w:sz w:val="28"/>
          <w:szCs w:val="28"/>
          <w:lang w:val="en-US"/>
        </w:rPr>
        <w:t xml:space="preserve">đề nghị </w:t>
      </w:r>
      <w:r w:rsidR="00D73835">
        <w:rPr>
          <w:rFonts w:ascii="Times New Roman" w:hAnsi="Times New Roman" w:cs="Times New Roman"/>
          <w:color w:val="auto"/>
          <w:sz w:val="28"/>
          <w:szCs w:val="28"/>
        </w:rPr>
        <w:t>cấp mới 18 thẻ, đổi 03 thẻ, thu hồi 11</w:t>
      </w:r>
      <w:r w:rsidRPr="008A475E">
        <w:rPr>
          <w:rFonts w:ascii="Times New Roman" w:hAnsi="Times New Roman" w:cs="Times New Roman"/>
          <w:color w:val="auto"/>
          <w:sz w:val="28"/>
          <w:szCs w:val="28"/>
        </w:rPr>
        <w:t xml:space="preserve"> thẻ</w:t>
      </w:r>
      <w:r w:rsidR="00A125D9">
        <w:rPr>
          <w:rStyle w:val="BodyTextChar1"/>
          <w:color w:val="auto"/>
          <w:sz w:val="28"/>
          <w:szCs w:val="28"/>
          <w:lang w:val="en-US"/>
        </w:rPr>
        <w:t>;</w:t>
      </w:r>
      <w:r w:rsidRPr="008A475E">
        <w:rPr>
          <w:rStyle w:val="BodyTextChar1"/>
          <w:color w:val="auto"/>
          <w:sz w:val="28"/>
          <w:szCs w:val="28"/>
        </w:rPr>
        <w:t xml:space="preserve"> </w:t>
      </w:r>
      <w:r w:rsidR="00D21FB8">
        <w:rPr>
          <w:rStyle w:val="BodyTextChar1"/>
          <w:color w:val="auto"/>
          <w:sz w:val="28"/>
          <w:szCs w:val="28"/>
          <w:lang w:val="en-US"/>
        </w:rPr>
        <w:t xml:space="preserve">nhìn chung </w:t>
      </w:r>
      <w:r w:rsidRPr="008A475E">
        <w:rPr>
          <w:rStyle w:val="BodyTextChar1"/>
          <w:color w:val="auto"/>
          <w:sz w:val="28"/>
          <w:szCs w:val="28"/>
          <w:lang w:val="en-US"/>
        </w:rPr>
        <w:t xml:space="preserve">công chức trong ngành được quan tâm chuẩn hóa kiến thức theo vị trí việc làm </w:t>
      </w:r>
      <w:r w:rsidR="00D21FB8">
        <w:rPr>
          <w:rStyle w:val="BodyTextChar1"/>
          <w:color w:val="auto"/>
          <w:sz w:val="28"/>
          <w:szCs w:val="28"/>
          <w:lang w:val="en-US"/>
        </w:rPr>
        <w:t xml:space="preserve">góp phần </w:t>
      </w:r>
      <w:r w:rsidRPr="008A475E">
        <w:rPr>
          <w:rStyle w:val="BodyTextChar1"/>
          <w:color w:val="auto"/>
          <w:sz w:val="28"/>
          <w:szCs w:val="28"/>
          <w:lang w:val="en-US"/>
        </w:rPr>
        <w:t xml:space="preserve">xây dựng lực lượng </w:t>
      </w:r>
      <w:r w:rsidRPr="008A475E">
        <w:rPr>
          <w:rStyle w:val="BodyTextChar1"/>
          <w:color w:val="auto"/>
          <w:sz w:val="28"/>
          <w:szCs w:val="28"/>
        </w:rPr>
        <w:t>đáp ứng yêu cầu nhiệm vụ</w:t>
      </w:r>
      <w:r w:rsidR="00D21FB8">
        <w:rPr>
          <w:rStyle w:val="BodyTextChar1"/>
          <w:color w:val="auto"/>
          <w:sz w:val="28"/>
          <w:szCs w:val="28"/>
          <w:lang w:val="en-US"/>
        </w:rPr>
        <w:t xml:space="preserve"> của ngành</w:t>
      </w:r>
      <w:r w:rsidR="00B26599">
        <w:rPr>
          <w:rStyle w:val="BodyTextChar1"/>
          <w:color w:val="auto"/>
          <w:sz w:val="28"/>
          <w:szCs w:val="28"/>
          <w:lang w:val="en-US"/>
        </w:rPr>
        <w:t xml:space="preserve"> trong tình hình mới; </w:t>
      </w:r>
      <w:r w:rsidR="00B26599" w:rsidRPr="00B26599">
        <w:rPr>
          <w:rFonts w:ascii="Times New Roman" w:hAnsi="Times New Roman" w:cs="Times New Roman"/>
          <w:color w:val="auto"/>
          <w:sz w:val="28"/>
          <w:szCs w:val="28"/>
          <w:shd w:val="clear" w:color="auto" w:fill="FFFFFF"/>
          <w:lang w:val="en-US"/>
        </w:rPr>
        <w:t>góp ý dự thảo</w:t>
      </w:r>
      <w:r w:rsidR="00D73835">
        <w:rPr>
          <w:rFonts w:ascii="Times New Roman" w:hAnsi="Times New Roman" w:cs="Times New Roman"/>
          <w:color w:val="auto"/>
          <w:sz w:val="28"/>
          <w:szCs w:val="28"/>
          <w:shd w:val="clear" w:color="auto" w:fill="FFFFFF"/>
          <w:lang w:val="en-US"/>
        </w:rPr>
        <w:t xml:space="preserve"> Luật Thanh tra (sửa đổi), dự thảo</w:t>
      </w:r>
      <w:r w:rsidR="00B26599" w:rsidRPr="00B26599">
        <w:rPr>
          <w:rFonts w:ascii="Times New Roman" w:hAnsi="Times New Roman" w:cs="Times New Roman"/>
          <w:color w:val="auto"/>
          <w:sz w:val="28"/>
          <w:szCs w:val="28"/>
          <w:shd w:val="clear" w:color="auto" w:fill="FFFFFF"/>
          <w:lang w:val="en-US"/>
        </w:rPr>
        <w:t xml:space="preserve"> </w:t>
      </w:r>
      <w:r w:rsidR="002E7452" w:rsidRPr="002E7452">
        <w:rPr>
          <w:rFonts w:ascii="Times New Roman" w:hAnsi="Times New Roman" w:cs="Times New Roman"/>
          <w:color w:val="auto"/>
          <w:sz w:val="28"/>
          <w:szCs w:val="28"/>
          <w:shd w:val="clear" w:color="auto" w:fill="FFFFFF"/>
          <w:lang w:val="en-US"/>
        </w:rPr>
        <w:t>Thông tư hướng dẫn về vị trí việc l</w:t>
      </w:r>
      <w:r w:rsidR="00FE4A85">
        <w:rPr>
          <w:rFonts w:ascii="Times New Roman" w:hAnsi="Times New Roman" w:cs="Times New Roman"/>
          <w:color w:val="auto"/>
          <w:sz w:val="28"/>
          <w:szCs w:val="28"/>
          <w:shd w:val="clear" w:color="auto" w:fill="FFFFFF"/>
          <w:lang w:val="en-US"/>
        </w:rPr>
        <w:t xml:space="preserve">àm công chức lãnh đạo, quản lý, </w:t>
      </w:r>
      <w:r w:rsidR="002E7452" w:rsidRPr="002E7452">
        <w:rPr>
          <w:rFonts w:ascii="Times New Roman" w:hAnsi="Times New Roman" w:cs="Times New Roman"/>
          <w:color w:val="auto"/>
          <w:sz w:val="28"/>
          <w:szCs w:val="28"/>
          <w:shd w:val="clear" w:color="auto" w:fill="FFFFFF"/>
          <w:lang w:val="en-US"/>
        </w:rPr>
        <w:t>nghiệp vụ chuyên môn dùng chu</w:t>
      </w:r>
      <w:r w:rsidR="002E7452">
        <w:rPr>
          <w:rFonts w:ascii="Times New Roman" w:hAnsi="Times New Roman" w:cs="Times New Roman"/>
          <w:color w:val="auto"/>
          <w:sz w:val="28"/>
          <w:szCs w:val="28"/>
          <w:shd w:val="clear" w:color="auto" w:fill="FFFFFF"/>
          <w:lang w:val="en-US"/>
        </w:rPr>
        <w:t>ng có liên quan đến ngành thanh tra.</w:t>
      </w:r>
    </w:p>
    <w:p w:rsidR="00111E53" w:rsidRPr="00067F3E" w:rsidRDefault="00111E53" w:rsidP="002F0FDF">
      <w:pPr>
        <w:spacing w:before="40"/>
        <w:ind w:firstLine="567"/>
        <w:jc w:val="both"/>
        <w:rPr>
          <w:rFonts w:ascii="Times New Roman" w:hAnsi="Times New Roman" w:cs="Times New Roman"/>
          <w:b/>
          <w:color w:val="auto"/>
          <w:sz w:val="28"/>
          <w:szCs w:val="28"/>
          <w:lang w:val="en-US"/>
        </w:rPr>
      </w:pPr>
      <w:r w:rsidRPr="00067F3E">
        <w:rPr>
          <w:rFonts w:ascii="Times New Roman" w:hAnsi="Times New Roman" w:cs="Times New Roman"/>
          <w:b/>
          <w:color w:val="auto"/>
          <w:sz w:val="28"/>
          <w:szCs w:val="28"/>
          <w:lang w:val="en-US"/>
        </w:rPr>
        <w:t xml:space="preserve">5. </w:t>
      </w:r>
      <w:r w:rsidR="006A207C" w:rsidRPr="00067F3E">
        <w:rPr>
          <w:rFonts w:ascii="Times New Roman" w:hAnsi="Times New Roman" w:cs="Times New Roman"/>
          <w:b/>
          <w:color w:val="auto"/>
          <w:sz w:val="28"/>
          <w:szCs w:val="28"/>
          <w:lang w:val="en-US"/>
        </w:rPr>
        <w:t>Công tác phối hợp thực hiện nhiệm vụ ngành</w:t>
      </w:r>
    </w:p>
    <w:p w:rsidR="006A207C" w:rsidRPr="00225871" w:rsidRDefault="00490833" w:rsidP="002F0FDF">
      <w:pPr>
        <w:shd w:val="clear" w:color="auto" w:fill="FFFFFF"/>
        <w:spacing w:before="40"/>
        <w:ind w:firstLine="567"/>
        <w:jc w:val="both"/>
        <w:rPr>
          <w:rFonts w:ascii="Times New Roman" w:hAnsi="Times New Roman" w:cs="Times New Roman"/>
          <w:sz w:val="28"/>
          <w:szCs w:val="28"/>
          <w:lang w:val="en-US" w:eastAsia="en-US"/>
        </w:rPr>
      </w:pPr>
      <w:r>
        <w:rPr>
          <w:rFonts w:ascii="Times New Roman" w:hAnsi="Times New Roman" w:cs="Times New Roman"/>
          <w:color w:val="auto"/>
          <w:sz w:val="28"/>
          <w:szCs w:val="28"/>
          <w:lang w:val="en-US"/>
        </w:rPr>
        <w:lastRenderedPageBreak/>
        <w:t xml:space="preserve">Tiếp tục </w:t>
      </w:r>
      <w:r w:rsidR="006A404A" w:rsidRPr="009F3B5A">
        <w:rPr>
          <w:rFonts w:ascii="Times New Roman" w:hAnsi="Times New Roman" w:cs="Times New Roman"/>
          <w:color w:val="auto"/>
          <w:sz w:val="28"/>
          <w:szCs w:val="28"/>
          <w:lang w:val="en-US"/>
        </w:rPr>
        <w:t xml:space="preserve">thực hiện </w:t>
      </w:r>
      <w:r w:rsidR="00894FF3">
        <w:rPr>
          <w:rFonts w:ascii="Times New Roman" w:hAnsi="Times New Roman" w:cs="Times New Roman"/>
          <w:color w:val="auto"/>
          <w:sz w:val="28"/>
          <w:szCs w:val="28"/>
          <w:lang w:val="en-US"/>
        </w:rPr>
        <w:t xml:space="preserve">các Quy chế </w:t>
      </w:r>
      <w:r w:rsidR="006A404A" w:rsidRPr="009F3B5A">
        <w:rPr>
          <w:rFonts w:ascii="Times New Roman" w:hAnsi="Times New Roman" w:cs="Times New Roman"/>
          <w:color w:val="auto"/>
          <w:sz w:val="28"/>
          <w:szCs w:val="28"/>
          <w:lang w:val="en-US"/>
        </w:rPr>
        <w:t xml:space="preserve">phối hợp </w:t>
      </w:r>
      <w:r w:rsidR="00894FF3" w:rsidRPr="009F3B5A">
        <w:rPr>
          <w:rFonts w:ascii="Times New Roman" w:hAnsi="Times New Roman" w:cs="Times New Roman"/>
          <w:color w:val="auto"/>
          <w:sz w:val="28"/>
          <w:szCs w:val="28"/>
          <w:bdr w:val="none" w:sz="0" w:space="0" w:color="auto" w:frame="1"/>
        </w:rPr>
        <w:t xml:space="preserve">với </w:t>
      </w:r>
      <w:r w:rsidR="00894FF3" w:rsidRPr="009F3B5A">
        <w:rPr>
          <w:rFonts w:ascii="Times New Roman" w:hAnsi="Times New Roman" w:cs="Times New Roman"/>
          <w:color w:val="auto"/>
          <w:sz w:val="28"/>
          <w:szCs w:val="28"/>
          <w:bdr w:val="none" w:sz="0" w:space="0" w:color="auto" w:frame="1"/>
          <w:lang w:val="en-US"/>
        </w:rPr>
        <w:t>Ủy ban kiểm tra Tỉnh ủy, Ban Nội chính Tỉnh ủy, Ban Tổ chức Tỉnh ủy</w:t>
      </w:r>
      <w:r w:rsidR="00A125D9">
        <w:rPr>
          <w:rFonts w:ascii="Times New Roman" w:hAnsi="Times New Roman" w:cs="Times New Roman"/>
          <w:color w:val="auto"/>
          <w:sz w:val="28"/>
          <w:szCs w:val="28"/>
          <w:bdr w:val="none" w:sz="0" w:space="0" w:color="auto" w:frame="1"/>
          <w:lang w:val="en-US"/>
        </w:rPr>
        <w:t>, Ban Tuyên giáo Tỉnh ủy</w:t>
      </w:r>
      <w:r w:rsidR="00894FF3">
        <w:rPr>
          <w:rStyle w:val="FootnoteReference"/>
          <w:rFonts w:ascii="Times New Roman" w:hAnsi="Times New Roman" w:cs="Times New Roman"/>
          <w:color w:val="auto"/>
          <w:sz w:val="28"/>
          <w:szCs w:val="28"/>
          <w:bdr w:val="none" w:sz="0" w:space="0" w:color="auto" w:frame="1"/>
          <w:lang w:val="en-US"/>
        </w:rPr>
        <w:footnoteReference w:id="21"/>
      </w:r>
      <w:r w:rsidR="00894FF3" w:rsidRPr="009F3B5A">
        <w:rPr>
          <w:rFonts w:ascii="Times New Roman" w:hAnsi="Times New Roman" w:cs="Times New Roman"/>
          <w:color w:val="auto"/>
          <w:sz w:val="28"/>
          <w:szCs w:val="28"/>
          <w:bdr w:val="none" w:sz="0" w:space="0" w:color="auto" w:frame="1"/>
          <w:lang w:val="en-US"/>
        </w:rPr>
        <w:t xml:space="preserve"> và Sở Nội vụ</w:t>
      </w:r>
      <w:r w:rsidR="00894FF3" w:rsidRPr="009F3B5A">
        <w:rPr>
          <w:rFonts w:ascii="Times New Roman" w:hAnsi="Times New Roman" w:cs="Times New Roman"/>
          <w:color w:val="auto"/>
          <w:sz w:val="28"/>
          <w:szCs w:val="28"/>
          <w:bdr w:val="none" w:sz="0" w:space="0" w:color="auto" w:frame="1"/>
        </w:rPr>
        <w:t xml:space="preserve"> </w:t>
      </w:r>
      <w:r w:rsidR="00E407AB" w:rsidRPr="009F3B5A">
        <w:rPr>
          <w:rFonts w:ascii="Times New Roman" w:hAnsi="Times New Roman" w:cs="Times New Roman"/>
          <w:color w:val="auto"/>
          <w:sz w:val="28"/>
          <w:szCs w:val="28"/>
          <w:bdr w:val="none" w:sz="0" w:space="0" w:color="auto" w:frame="1"/>
        </w:rPr>
        <w:t>đúng nguyên tắc, tr</w:t>
      </w:r>
      <w:r w:rsidR="00F87FC5" w:rsidRPr="009F3B5A">
        <w:rPr>
          <w:rFonts w:ascii="Times New Roman" w:hAnsi="Times New Roman" w:cs="Times New Roman"/>
          <w:color w:val="auto"/>
          <w:sz w:val="28"/>
          <w:szCs w:val="28"/>
          <w:bdr w:val="none" w:sz="0" w:space="0" w:color="auto" w:frame="1"/>
        </w:rPr>
        <w:t xml:space="preserve">ách nhiệm và nội dung phối hợp </w:t>
      </w:r>
      <w:r w:rsidR="00CC61BC" w:rsidRPr="009F3B5A">
        <w:rPr>
          <w:rFonts w:ascii="Times New Roman" w:hAnsi="Times New Roman" w:cs="Times New Roman"/>
          <w:color w:val="auto"/>
          <w:sz w:val="28"/>
          <w:szCs w:val="28"/>
          <w:bdr w:val="none" w:sz="0" w:space="0" w:color="auto" w:frame="1"/>
        </w:rPr>
        <w:t>trong công tác nội chính, phòng, chống tham nhũng và công tác kiểm tra, giám sát, thi hành kỷ luật Đảng</w:t>
      </w:r>
      <w:r w:rsidR="004C5BC4" w:rsidRPr="009F3B5A">
        <w:rPr>
          <w:rFonts w:ascii="Times New Roman" w:hAnsi="Times New Roman" w:cs="Times New Roman"/>
          <w:color w:val="auto"/>
          <w:sz w:val="28"/>
          <w:szCs w:val="28"/>
          <w:bdr w:val="none" w:sz="0" w:space="0" w:color="auto" w:frame="1"/>
          <w:lang w:val="en-US"/>
        </w:rPr>
        <w:t xml:space="preserve">, </w:t>
      </w:r>
      <w:r w:rsidR="007E4ECC">
        <w:rPr>
          <w:rFonts w:ascii="Times New Roman" w:hAnsi="Times New Roman" w:cs="Times New Roman"/>
          <w:color w:val="auto"/>
          <w:sz w:val="28"/>
          <w:szCs w:val="28"/>
          <w:bdr w:val="none" w:sz="0" w:space="0" w:color="auto" w:frame="1"/>
          <w:lang w:val="en-US"/>
        </w:rPr>
        <w:t>trong đó đặc biệt</w:t>
      </w:r>
      <w:r w:rsidR="004C5BC4" w:rsidRPr="009F3B5A">
        <w:rPr>
          <w:rFonts w:ascii="Times New Roman" w:hAnsi="Times New Roman" w:cs="Times New Roman"/>
          <w:color w:val="auto"/>
          <w:sz w:val="28"/>
          <w:szCs w:val="28"/>
          <w:bdr w:val="none" w:sz="0" w:space="0" w:color="auto" w:frame="1"/>
          <w:lang w:val="en-US"/>
        </w:rPr>
        <w:t xml:space="preserve"> liên quan đến việc </w:t>
      </w:r>
      <w:r w:rsidR="005472B8">
        <w:rPr>
          <w:rFonts w:ascii="Times New Roman" w:hAnsi="Times New Roman" w:cs="Times New Roman"/>
          <w:color w:val="auto"/>
          <w:sz w:val="28"/>
          <w:szCs w:val="28"/>
          <w:bdr w:val="none" w:sz="0" w:space="0" w:color="auto" w:frame="1"/>
          <w:lang w:val="en-US"/>
        </w:rPr>
        <w:t xml:space="preserve">xử lý sau </w:t>
      </w:r>
      <w:r w:rsidR="004C5BC4" w:rsidRPr="009F3B5A">
        <w:rPr>
          <w:rFonts w:ascii="Times New Roman" w:hAnsi="Times New Roman" w:cs="Times New Roman"/>
          <w:color w:val="auto"/>
          <w:sz w:val="28"/>
          <w:szCs w:val="28"/>
          <w:bdr w:val="none" w:sz="0" w:space="0" w:color="auto" w:frame="1"/>
          <w:lang w:val="en-US"/>
        </w:rPr>
        <w:t>thanh tra</w:t>
      </w:r>
      <w:r w:rsidR="00F87FC5" w:rsidRPr="009F3B5A">
        <w:rPr>
          <w:rFonts w:ascii="Times New Roman" w:hAnsi="Times New Roman" w:cs="Times New Roman"/>
          <w:color w:val="auto"/>
          <w:sz w:val="28"/>
          <w:szCs w:val="28"/>
          <w:bdr w:val="none" w:sz="0" w:space="0" w:color="auto" w:frame="1"/>
          <w:lang w:val="en-US"/>
        </w:rPr>
        <w:t xml:space="preserve">. </w:t>
      </w:r>
      <w:r w:rsidR="00F81D0B" w:rsidRPr="00AF6420">
        <w:rPr>
          <w:rFonts w:ascii="Times New Roman" w:hAnsi="Times New Roman" w:cs="Times New Roman"/>
          <w:sz w:val="28"/>
          <w:szCs w:val="28"/>
          <w:lang w:val="en-US" w:eastAsia="en-US"/>
        </w:rPr>
        <w:t xml:space="preserve">Việc duy trì mối quan hệ trong công tác phối hợp đã góp phần giúp </w:t>
      </w:r>
      <w:r w:rsidR="0084163C" w:rsidRPr="00AF6420">
        <w:rPr>
          <w:rFonts w:ascii="Times New Roman" w:hAnsi="Times New Roman" w:cs="Times New Roman"/>
          <w:sz w:val="28"/>
          <w:szCs w:val="28"/>
          <w:lang w:val="en-US" w:eastAsia="en-US"/>
        </w:rPr>
        <w:t>các bên</w:t>
      </w:r>
      <w:r w:rsidR="00F81D0B" w:rsidRPr="00AF6420">
        <w:rPr>
          <w:rFonts w:ascii="Times New Roman" w:hAnsi="Times New Roman" w:cs="Times New Roman"/>
          <w:sz w:val="28"/>
          <w:szCs w:val="28"/>
          <w:lang w:val="en-US" w:eastAsia="en-US"/>
        </w:rPr>
        <w:t xml:space="preserve"> nâng cao chất lượng, hiệu lực, hiệu quả hoạt động theo chức </w:t>
      </w:r>
      <w:r w:rsidR="00225871">
        <w:rPr>
          <w:rFonts w:ascii="Times New Roman" w:hAnsi="Times New Roman" w:cs="Times New Roman"/>
          <w:sz w:val="28"/>
          <w:szCs w:val="28"/>
          <w:lang w:val="en-US" w:eastAsia="en-US"/>
        </w:rPr>
        <w:t xml:space="preserve">năng, nhiệm vụ của mỗi cơ quan </w:t>
      </w:r>
      <w:r w:rsidR="00E407AB" w:rsidRPr="00225871">
        <w:rPr>
          <w:rFonts w:ascii="Times New Roman" w:hAnsi="Times New Roman" w:cs="Times New Roman"/>
          <w:sz w:val="28"/>
          <w:szCs w:val="28"/>
          <w:bdr w:val="none" w:sz="0" w:space="0" w:color="auto" w:frame="1"/>
        </w:rPr>
        <w:t>trên cơ sở đảm bảo các nguyên tắc cơ bản, đáp ứng yêu cầu sự lãnh đạo, chỉ đạo tập trung thống nhất của Thường trực Tỉnh ủy, Ban Thường vụ Tỉnh ủy.</w:t>
      </w:r>
    </w:p>
    <w:p w:rsidR="00C40DE1" w:rsidRPr="008A475E" w:rsidRDefault="00111E53" w:rsidP="002F0FDF">
      <w:pPr>
        <w:pStyle w:val="BodyText"/>
        <w:shd w:val="clear" w:color="auto" w:fill="auto"/>
        <w:spacing w:before="40" w:after="0" w:line="240" w:lineRule="auto"/>
        <w:ind w:firstLine="567"/>
        <w:rPr>
          <w:rFonts w:ascii="Times New Roman" w:hAnsi="Times New Roman"/>
          <w:sz w:val="28"/>
          <w:szCs w:val="28"/>
        </w:rPr>
      </w:pPr>
      <w:r>
        <w:rPr>
          <w:rStyle w:val="BodyTextChar1"/>
          <w:b/>
          <w:sz w:val="28"/>
          <w:szCs w:val="28"/>
        </w:rPr>
        <w:t>6</w:t>
      </w:r>
      <w:r w:rsidR="00C40DE1" w:rsidRPr="00842549">
        <w:rPr>
          <w:rStyle w:val="BodyTextChar1"/>
          <w:b/>
          <w:sz w:val="28"/>
          <w:szCs w:val="28"/>
        </w:rPr>
        <w:t>.</w:t>
      </w:r>
      <w:r w:rsidR="00C40DE1" w:rsidRPr="008A475E">
        <w:rPr>
          <w:rStyle w:val="BodyTextChar1"/>
          <w:sz w:val="28"/>
          <w:szCs w:val="28"/>
        </w:rPr>
        <w:t xml:space="preserve"> </w:t>
      </w:r>
      <w:r w:rsidR="00C40DE1" w:rsidRPr="008A475E">
        <w:rPr>
          <w:rStyle w:val="Heading1"/>
          <w:sz w:val="28"/>
          <w:szCs w:val="28"/>
          <w:lang w:eastAsia="vi-VN"/>
        </w:rPr>
        <w:t>Đánh giá nhận xét chung</w:t>
      </w:r>
    </w:p>
    <w:p w:rsidR="00690F43" w:rsidRDefault="002D569D" w:rsidP="002F0F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360"/>
          <w:tab w:val="left" w:pos="9498"/>
          <w:tab w:val="left" w:pos="10080"/>
          <w:tab w:val="left" w:pos="10800"/>
          <w:tab w:val="left" w:pos="11520"/>
          <w:tab w:val="left" w:pos="12240"/>
          <w:tab w:val="left" w:pos="12960"/>
          <w:tab w:val="left" w:pos="13680"/>
          <w:tab w:val="left" w:pos="14400"/>
        </w:tabs>
        <w:spacing w:before="40"/>
        <w:ind w:firstLine="567"/>
        <w:jc w:val="both"/>
        <w:rPr>
          <w:rFonts w:ascii="Times New Roman" w:hAnsi="Times New Roman" w:cs="Times New Roman"/>
          <w:bCs/>
          <w:color w:val="auto"/>
          <w:spacing w:val="-2"/>
          <w:sz w:val="28"/>
          <w:szCs w:val="28"/>
        </w:rPr>
      </w:pPr>
      <w:r>
        <w:rPr>
          <w:rFonts w:ascii="Times New Roman" w:hAnsi="Times New Roman" w:cs="Times New Roman"/>
          <w:bCs/>
          <w:color w:val="auto"/>
          <w:sz w:val="28"/>
          <w:szCs w:val="28"/>
          <w:lang w:val="en-US"/>
        </w:rPr>
        <w:t xml:space="preserve">(1) </w:t>
      </w:r>
      <w:r w:rsidR="00C40DE1" w:rsidRPr="008A475E">
        <w:rPr>
          <w:rFonts w:ascii="Times New Roman" w:hAnsi="Times New Roman" w:cs="Times New Roman"/>
          <w:bCs/>
          <w:color w:val="auto"/>
          <w:sz w:val="28"/>
          <w:szCs w:val="28"/>
          <w:lang w:val="en-US"/>
        </w:rPr>
        <w:t xml:space="preserve">Về công tác thanh tra: </w:t>
      </w:r>
      <w:r w:rsidR="001C4694">
        <w:rPr>
          <w:rFonts w:ascii="Times New Roman" w:hAnsi="Times New Roman" w:cs="Times New Roman"/>
          <w:bCs/>
          <w:sz w:val="28"/>
          <w:szCs w:val="28"/>
        </w:rPr>
        <w:t>t</w:t>
      </w:r>
      <w:r w:rsidR="001C4694" w:rsidRPr="001C4694">
        <w:rPr>
          <w:rFonts w:ascii="Times New Roman" w:hAnsi="Times New Roman" w:cs="Times New Roman"/>
          <w:bCs/>
          <w:sz w:val="28"/>
          <w:szCs w:val="28"/>
        </w:rPr>
        <w:t xml:space="preserve">rong </w:t>
      </w:r>
      <w:r w:rsidR="00B83F6A">
        <w:rPr>
          <w:rFonts w:ascii="Times New Roman" w:hAnsi="Times New Roman" w:cs="Times New Roman"/>
          <w:bCs/>
          <w:sz w:val="28"/>
          <w:szCs w:val="28"/>
          <w:lang w:val="en-US"/>
        </w:rPr>
        <w:t>9</w:t>
      </w:r>
      <w:r w:rsidR="00142678">
        <w:rPr>
          <w:rFonts w:ascii="Times New Roman" w:hAnsi="Times New Roman" w:cs="Times New Roman"/>
          <w:bCs/>
          <w:sz w:val="28"/>
          <w:szCs w:val="28"/>
          <w:lang w:val="en-US"/>
        </w:rPr>
        <w:t xml:space="preserve"> tháng đầu 2022</w:t>
      </w:r>
      <w:r w:rsidR="001C4694" w:rsidRPr="001C4694">
        <w:rPr>
          <w:rFonts w:ascii="Times New Roman" w:hAnsi="Times New Roman" w:cs="Times New Roman"/>
          <w:bCs/>
          <w:sz w:val="28"/>
          <w:szCs w:val="28"/>
        </w:rPr>
        <w:t xml:space="preserve">, </w:t>
      </w:r>
      <w:r w:rsidR="00132938" w:rsidRPr="00132938">
        <w:rPr>
          <w:rFonts w:ascii="Times New Roman" w:hAnsi="Times New Roman" w:cs="Times New Roman"/>
          <w:bCs/>
          <w:sz w:val="28"/>
          <w:szCs w:val="28"/>
          <w:lang w:val="en-US"/>
        </w:rPr>
        <w:t xml:space="preserve">nhằm ứng phó với diễn biến phức tạp của dịch bệnh Covid-19, </w:t>
      </w:r>
      <w:r w:rsidR="00132938" w:rsidRPr="00132938">
        <w:rPr>
          <w:rFonts w:ascii="Times New Roman" w:hAnsi="Times New Roman" w:cs="Times New Roman"/>
          <w:bCs/>
          <w:sz w:val="28"/>
          <w:szCs w:val="28"/>
        </w:rPr>
        <w:t xml:space="preserve">các cơ quan thanh tra đã </w:t>
      </w:r>
      <w:r w:rsidR="00132938" w:rsidRPr="00132938">
        <w:rPr>
          <w:rFonts w:ascii="Times New Roman" w:hAnsi="Times New Roman" w:cs="Times New Roman"/>
          <w:bCs/>
          <w:sz w:val="28"/>
          <w:szCs w:val="28"/>
          <w:lang w:val="en-US"/>
        </w:rPr>
        <w:t xml:space="preserve">chủ động </w:t>
      </w:r>
      <w:r w:rsidR="00132938" w:rsidRPr="00132938">
        <w:rPr>
          <w:rFonts w:ascii="Times New Roman" w:hAnsi="Times New Roman" w:cs="Times New Roman"/>
          <w:bCs/>
          <w:sz w:val="28"/>
          <w:szCs w:val="28"/>
        </w:rPr>
        <w:t>xây dựng kế hoạch thanh tra</w:t>
      </w:r>
      <w:r w:rsidR="00132938">
        <w:rPr>
          <w:rFonts w:ascii="Times New Roman" w:hAnsi="Times New Roman" w:cs="Times New Roman"/>
          <w:bCs/>
          <w:sz w:val="28"/>
          <w:szCs w:val="28"/>
          <w:lang w:val="en-US"/>
        </w:rPr>
        <w:t xml:space="preserve"> </w:t>
      </w:r>
      <w:r w:rsidR="00690F43" w:rsidRPr="00690F43">
        <w:rPr>
          <w:rFonts w:ascii="Times New Roman" w:hAnsi="Times New Roman" w:cs="Times New Roman"/>
          <w:bCs/>
          <w:sz w:val="28"/>
          <w:szCs w:val="28"/>
          <w:lang w:val="en-US"/>
        </w:rPr>
        <w:t>theo đúng định hướng chương trình thanh tra, kế hoạch thanh tra của Thanh tra Chính phủ</w:t>
      </w:r>
      <w:r w:rsidR="001C4694" w:rsidRPr="00690F43">
        <w:rPr>
          <w:rFonts w:ascii="Times New Roman" w:hAnsi="Times New Roman" w:cs="Times New Roman"/>
          <w:bCs/>
          <w:sz w:val="28"/>
          <w:szCs w:val="28"/>
        </w:rPr>
        <w:t>,</w:t>
      </w:r>
      <w:r w:rsidR="001C4694" w:rsidRPr="001C4694">
        <w:rPr>
          <w:rFonts w:ascii="Times New Roman" w:hAnsi="Times New Roman" w:cs="Times New Roman"/>
          <w:bCs/>
          <w:sz w:val="28"/>
          <w:szCs w:val="28"/>
        </w:rPr>
        <w:t xml:space="preserve"> </w:t>
      </w:r>
      <w:r w:rsidR="001C4694" w:rsidRPr="001C4694">
        <w:rPr>
          <w:rFonts w:ascii="Times New Roman" w:hAnsi="Times New Roman" w:cs="Times New Roman"/>
          <w:bCs/>
          <w:sz w:val="28"/>
          <w:szCs w:val="28"/>
          <w:lang w:val="en-US"/>
        </w:rPr>
        <w:t xml:space="preserve">đến nay toàn ngành </w:t>
      </w:r>
      <w:r w:rsidR="00B83F6A" w:rsidRPr="00B83F6A">
        <w:rPr>
          <w:rFonts w:ascii="Times New Roman" w:hAnsi="Times New Roman" w:cs="Times New Roman"/>
          <w:bCs/>
          <w:sz w:val="28"/>
          <w:szCs w:val="28"/>
          <w:lang w:val="en-US"/>
        </w:rPr>
        <w:t>đã triển khai 42/47 cuộc thanh tra hành chính theo kế hoạch đầu năm, đạt 89% và 14 cuộc thanh tra đột xuất</w:t>
      </w:r>
      <w:r w:rsidR="00690F43">
        <w:rPr>
          <w:rFonts w:ascii="Times New Roman" w:hAnsi="Times New Roman" w:cs="Times New Roman"/>
          <w:bCs/>
          <w:sz w:val="28"/>
          <w:szCs w:val="28"/>
          <w:lang w:val="en-US"/>
        </w:rPr>
        <w:t xml:space="preserve">; </w:t>
      </w:r>
      <w:r w:rsidR="00EB1B20">
        <w:rPr>
          <w:rFonts w:ascii="Times New Roman" w:hAnsi="Times New Roman" w:cs="Times New Roman"/>
          <w:bCs/>
          <w:sz w:val="28"/>
          <w:szCs w:val="28"/>
          <w:lang w:val="en-US"/>
        </w:rPr>
        <w:t xml:space="preserve">kịp thời rà soát, xử lý, khắc phục chồng chéo giữa các cơ quan thanh tra theo </w:t>
      </w:r>
      <w:r w:rsidR="00C40DE1" w:rsidRPr="00EB1B20">
        <w:rPr>
          <w:rFonts w:ascii="Times New Roman" w:hAnsi="Times New Roman" w:cs="Times New Roman"/>
          <w:bCs/>
          <w:color w:val="000000" w:themeColor="text1"/>
          <w:sz w:val="28"/>
          <w:szCs w:val="28"/>
        </w:rPr>
        <w:t xml:space="preserve">Chỉ thị số 20/CT-TTg của Thủ tướng Chính phủ không xảy ra việc thanh tra, kiểm tra quá 01 lần/năm đối với 01 doanh nghiệp. </w:t>
      </w:r>
      <w:r w:rsidR="00C40DE1" w:rsidRPr="008A475E">
        <w:rPr>
          <w:rFonts w:ascii="Times New Roman" w:hAnsi="Times New Roman" w:cs="Times New Roman"/>
          <w:bCs/>
          <w:spacing w:val="-2"/>
          <w:sz w:val="28"/>
          <w:szCs w:val="28"/>
        </w:rPr>
        <w:t>Công tác giám sát hoạt động đoàn thanh tra, đôn đốc xử lý sau thanh tra được chú trọng</w:t>
      </w:r>
      <w:r w:rsidR="002A72D3">
        <w:rPr>
          <w:rFonts w:ascii="Times New Roman" w:hAnsi="Times New Roman" w:cs="Times New Roman"/>
          <w:bCs/>
          <w:spacing w:val="-2"/>
          <w:sz w:val="28"/>
          <w:szCs w:val="28"/>
          <w:lang w:val="en-US"/>
        </w:rPr>
        <w:t xml:space="preserve"> </w:t>
      </w:r>
      <w:r w:rsidR="002A72D3" w:rsidRPr="00B90FCC">
        <w:rPr>
          <w:rFonts w:ascii="Times New Roman" w:hAnsi="Times New Roman" w:cs="Times New Roman"/>
          <w:bCs/>
          <w:color w:val="auto"/>
          <w:spacing w:val="-2"/>
          <w:sz w:val="28"/>
          <w:szCs w:val="28"/>
          <w:lang w:val="en-US"/>
        </w:rPr>
        <w:t>có chuyển biến rõ nét</w:t>
      </w:r>
      <w:r w:rsidR="00C40DE1" w:rsidRPr="00B90FCC">
        <w:rPr>
          <w:rFonts w:ascii="Times New Roman" w:hAnsi="Times New Roman" w:cs="Times New Roman"/>
          <w:bCs/>
          <w:color w:val="auto"/>
          <w:spacing w:val="-2"/>
          <w:sz w:val="28"/>
          <w:szCs w:val="28"/>
        </w:rPr>
        <w:t>.</w:t>
      </w:r>
    </w:p>
    <w:p w:rsidR="00E43412" w:rsidRDefault="00C40DE1" w:rsidP="00E434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360"/>
          <w:tab w:val="left" w:pos="9498"/>
          <w:tab w:val="left" w:pos="10080"/>
          <w:tab w:val="left" w:pos="10800"/>
          <w:tab w:val="left" w:pos="11520"/>
          <w:tab w:val="left" w:pos="12240"/>
          <w:tab w:val="left" w:pos="12960"/>
          <w:tab w:val="left" w:pos="13680"/>
          <w:tab w:val="left" w:pos="14400"/>
        </w:tabs>
        <w:spacing w:before="40"/>
        <w:ind w:firstLine="567"/>
        <w:jc w:val="both"/>
        <w:rPr>
          <w:rFonts w:ascii="Times New Roman" w:hAnsi="Times New Roman" w:cs="Times New Roman"/>
          <w:color w:val="auto"/>
          <w:spacing w:val="-6"/>
          <w:sz w:val="28"/>
          <w:szCs w:val="28"/>
          <w:lang w:val="de-DE"/>
        </w:rPr>
      </w:pPr>
      <w:r w:rsidRPr="00B90FCC">
        <w:rPr>
          <w:rFonts w:ascii="Times New Roman" w:hAnsi="Times New Roman" w:cs="Times New Roman"/>
          <w:color w:val="auto"/>
          <w:spacing w:val="-6"/>
          <w:sz w:val="28"/>
          <w:szCs w:val="28"/>
          <w:lang w:val="de-DE"/>
        </w:rPr>
        <w:t xml:space="preserve">Tuy nhiên, </w:t>
      </w:r>
      <w:r w:rsidR="00565FC2">
        <w:rPr>
          <w:rFonts w:ascii="Times New Roman" w:hAnsi="Times New Roman" w:cs="Times New Roman"/>
          <w:color w:val="auto"/>
          <w:spacing w:val="-6"/>
          <w:sz w:val="28"/>
          <w:szCs w:val="28"/>
          <w:lang w:val="de-DE"/>
        </w:rPr>
        <w:t xml:space="preserve">vẫn còn một số hạn chế như </w:t>
      </w:r>
      <w:r w:rsidR="00690F43" w:rsidRPr="00690F43">
        <w:rPr>
          <w:rFonts w:ascii="Times New Roman" w:hAnsi="Times New Roman" w:cs="Times New Roman"/>
          <w:color w:val="auto"/>
          <w:spacing w:val="-6"/>
          <w:sz w:val="28"/>
          <w:szCs w:val="28"/>
          <w:lang w:val="de-DE"/>
        </w:rPr>
        <w:t xml:space="preserve">việc </w:t>
      </w:r>
      <w:r w:rsidR="00FE40C0" w:rsidRPr="00FE40C0">
        <w:rPr>
          <w:rFonts w:ascii="Times New Roman" w:hAnsi="Times New Roman" w:cs="Times New Roman"/>
          <w:color w:val="auto"/>
          <w:spacing w:val="-6"/>
          <w:sz w:val="28"/>
          <w:szCs w:val="28"/>
          <w:lang w:val="de-DE"/>
        </w:rPr>
        <w:t xml:space="preserve">nắm thông tin xây dựng kế hoạch thanh tra chưa kịp thời; dự thảo kế luận thanh tra còn nội dung chưa đạt yêu cầu; tại cấp huyện vẫn còn một số kết luận </w:t>
      </w:r>
      <w:r w:rsidR="00FE40C0" w:rsidRPr="00FE40C0">
        <w:rPr>
          <w:rFonts w:ascii="Times New Roman" w:hAnsi="Times New Roman" w:cs="Times New Roman"/>
          <w:color w:val="auto"/>
          <w:spacing w:val="-6"/>
          <w:sz w:val="28"/>
          <w:szCs w:val="28"/>
          <w:lang w:val="en-US"/>
        </w:rPr>
        <w:t>nội dung thanh tra chưa có trọng tâm, chưa đảm bảo với yêu cầu nội dung đề ra của quyết định thanh tra; kết luận chưa nêu được quyền và nghĩa vụ của đối tượng thanh tra, chưa xác định rõ tính chất, mức độ vi phạm, chưa phản ánh đúng nội dung kiểm tra, kiến nghị biện pháp xử lý chưa phù hợp; chưa xác định được cá nhân liên quan để xảy ra hạn chế để làm cơ sở chấn chỉnh, khắc phục</w:t>
      </w:r>
      <w:r w:rsidR="00FE40C0">
        <w:rPr>
          <w:rFonts w:ascii="Times New Roman" w:hAnsi="Times New Roman" w:cs="Times New Roman"/>
          <w:color w:val="auto"/>
          <w:spacing w:val="-6"/>
          <w:sz w:val="28"/>
          <w:szCs w:val="28"/>
          <w:lang w:val="en-US"/>
        </w:rPr>
        <w:t>.</w:t>
      </w:r>
    </w:p>
    <w:p w:rsidR="003F2580" w:rsidRDefault="008658FD" w:rsidP="002F0FDF">
      <w:pPr>
        <w:pStyle w:val="BodyTextIndent"/>
        <w:spacing w:before="40" w:after="0"/>
        <w:ind w:left="0" w:firstLine="567"/>
        <w:jc w:val="both"/>
        <w:rPr>
          <w:rFonts w:ascii="Times New Roman" w:hAnsi="Times New Roman" w:cs="Times New Roman"/>
          <w:bCs/>
          <w:spacing w:val="-2"/>
          <w:sz w:val="28"/>
          <w:szCs w:val="28"/>
          <w:lang w:val="en-US"/>
        </w:rPr>
      </w:pPr>
      <w:r>
        <w:rPr>
          <w:rStyle w:val="BodyTextChar1"/>
          <w:color w:val="auto"/>
          <w:sz w:val="28"/>
          <w:szCs w:val="28"/>
          <w:lang w:val="en-US"/>
        </w:rPr>
        <w:t xml:space="preserve"> </w:t>
      </w:r>
      <w:r w:rsidR="002D569D">
        <w:rPr>
          <w:rStyle w:val="BodyTextChar1"/>
          <w:color w:val="auto"/>
          <w:sz w:val="28"/>
          <w:szCs w:val="28"/>
          <w:lang w:val="en-US"/>
        </w:rPr>
        <w:t xml:space="preserve">(2) </w:t>
      </w:r>
      <w:r w:rsidR="00C40DE1" w:rsidRPr="008A475E">
        <w:rPr>
          <w:rStyle w:val="BodyTextChar1"/>
          <w:color w:val="auto"/>
          <w:sz w:val="28"/>
          <w:szCs w:val="28"/>
        </w:rPr>
        <w:t xml:space="preserve">Về công tác tiếp công dân, giải quyết khiếu nại, tố cáo: </w:t>
      </w:r>
      <w:r w:rsidR="00C40DE1" w:rsidRPr="008A475E">
        <w:rPr>
          <w:rFonts w:ascii="Times New Roman" w:hAnsi="Times New Roman" w:cs="Times New Roman"/>
          <w:sz w:val="28"/>
          <w:szCs w:val="28"/>
        </w:rPr>
        <w:t xml:space="preserve">tình hình </w:t>
      </w:r>
      <w:r w:rsidR="00C40DE1" w:rsidRPr="008A475E">
        <w:rPr>
          <w:rFonts w:ascii="Times New Roman" w:hAnsi="Times New Roman" w:cs="Times New Roman"/>
          <w:sz w:val="28"/>
          <w:szCs w:val="28"/>
          <w:lang w:val="nl-NL"/>
        </w:rPr>
        <w:t xml:space="preserve">khiếu nại, tố cáo, phản ánh, kiến nghị của công dân trong </w:t>
      </w:r>
      <w:r w:rsidR="00FE40C0">
        <w:rPr>
          <w:rFonts w:ascii="Times New Roman" w:hAnsi="Times New Roman" w:cs="Times New Roman"/>
          <w:sz w:val="28"/>
          <w:szCs w:val="28"/>
          <w:lang w:val="nl-NL"/>
        </w:rPr>
        <w:t>09</w:t>
      </w:r>
      <w:r w:rsidR="0004788C">
        <w:rPr>
          <w:rFonts w:ascii="Times New Roman" w:hAnsi="Times New Roman" w:cs="Times New Roman"/>
          <w:sz w:val="28"/>
          <w:szCs w:val="28"/>
          <w:lang w:val="nl-NL"/>
        </w:rPr>
        <w:t xml:space="preserve"> tháng đầu</w:t>
      </w:r>
      <w:r w:rsidR="00690F43">
        <w:rPr>
          <w:rFonts w:ascii="Times New Roman" w:hAnsi="Times New Roman" w:cs="Times New Roman"/>
          <w:sz w:val="28"/>
          <w:szCs w:val="28"/>
          <w:lang w:val="nl-NL"/>
        </w:rPr>
        <w:t xml:space="preserve"> </w:t>
      </w:r>
      <w:r w:rsidR="00537E84">
        <w:rPr>
          <w:rFonts w:ascii="Times New Roman" w:hAnsi="Times New Roman" w:cs="Times New Roman"/>
          <w:sz w:val="28"/>
          <w:szCs w:val="28"/>
          <w:lang w:val="nl-NL"/>
        </w:rPr>
        <w:t>năm</w:t>
      </w:r>
      <w:r w:rsidR="00690F43">
        <w:rPr>
          <w:rFonts w:ascii="Times New Roman" w:hAnsi="Times New Roman" w:cs="Times New Roman"/>
          <w:sz w:val="28"/>
          <w:szCs w:val="28"/>
          <w:lang w:val="nl-NL"/>
        </w:rPr>
        <w:t xml:space="preserve"> 2022</w:t>
      </w:r>
      <w:r w:rsidR="00537E84">
        <w:rPr>
          <w:rFonts w:ascii="Times New Roman" w:hAnsi="Times New Roman" w:cs="Times New Roman"/>
          <w:sz w:val="28"/>
          <w:szCs w:val="28"/>
          <w:lang w:val="nl-NL"/>
        </w:rPr>
        <w:t xml:space="preserve"> </w:t>
      </w:r>
      <w:r w:rsidR="00C40DE1" w:rsidRPr="008A475E">
        <w:rPr>
          <w:rFonts w:ascii="Times New Roman" w:hAnsi="Times New Roman" w:cs="Times New Roman"/>
          <w:sz w:val="28"/>
          <w:szCs w:val="28"/>
          <w:lang w:val="nl-NL"/>
        </w:rPr>
        <w:t xml:space="preserve">đã giảm </w:t>
      </w:r>
      <w:r w:rsidR="00833C9F">
        <w:rPr>
          <w:rFonts w:ascii="Times New Roman" w:hAnsi="Times New Roman" w:cs="Times New Roman"/>
          <w:sz w:val="28"/>
          <w:szCs w:val="28"/>
          <w:lang w:val="nl-NL"/>
        </w:rPr>
        <w:t>so với cùng kỳ</w:t>
      </w:r>
      <w:r w:rsidR="00C40DE1" w:rsidRPr="008A475E">
        <w:rPr>
          <w:rFonts w:ascii="Times New Roman" w:hAnsi="Times New Roman" w:cs="Times New Roman"/>
          <w:sz w:val="28"/>
          <w:szCs w:val="28"/>
          <w:lang w:val="nl-NL"/>
        </w:rPr>
        <w:t xml:space="preserve">, cụ thể: </w:t>
      </w:r>
      <w:r w:rsidR="00690F43" w:rsidRPr="00690F43">
        <w:rPr>
          <w:rFonts w:ascii="Times New Roman" w:hAnsi="Times New Roman" w:cs="Times New Roman"/>
          <w:sz w:val="28"/>
          <w:szCs w:val="28"/>
          <w:lang w:val="nl-NL"/>
        </w:rPr>
        <w:t xml:space="preserve">số lượt tiếp công dân </w:t>
      </w:r>
      <w:r w:rsidR="00FE40C0">
        <w:rPr>
          <w:rFonts w:ascii="Times New Roman" w:hAnsi="Times New Roman"/>
          <w:sz w:val="28"/>
          <w:szCs w:val="28"/>
          <w:lang w:val="en-US"/>
        </w:rPr>
        <w:t>giảm 07</w:t>
      </w:r>
      <w:r w:rsidR="0004788C" w:rsidRPr="00DC2467">
        <w:rPr>
          <w:rFonts w:ascii="Times New Roman" w:hAnsi="Times New Roman"/>
          <w:sz w:val="28"/>
          <w:szCs w:val="28"/>
          <w:lang w:val="en-US"/>
        </w:rPr>
        <w:t>%</w:t>
      </w:r>
      <w:r w:rsidR="00690F43" w:rsidRPr="00690F43">
        <w:rPr>
          <w:rFonts w:ascii="Times New Roman" w:hAnsi="Times New Roman" w:cs="Times New Roman"/>
          <w:sz w:val="28"/>
          <w:szCs w:val="28"/>
          <w:lang w:val="nl-NL"/>
        </w:rPr>
        <w:t xml:space="preserve">, số đoàn đông người </w:t>
      </w:r>
      <w:r w:rsidR="00FE40C0">
        <w:rPr>
          <w:rFonts w:ascii="Times New Roman" w:hAnsi="Times New Roman"/>
          <w:sz w:val="28"/>
          <w:szCs w:val="28"/>
          <w:lang w:val="en-US"/>
        </w:rPr>
        <w:t>giảm 42</w:t>
      </w:r>
      <w:r w:rsidR="0004788C" w:rsidRPr="008635B3">
        <w:rPr>
          <w:rFonts w:ascii="Times New Roman" w:hAnsi="Times New Roman"/>
          <w:sz w:val="28"/>
          <w:szCs w:val="28"/>
        </w:rPr>
        <w:t>%</w:t>
      </w:r>
      <w:r w:rsidR="00C40DE1" w:rsidRPr="008A475E">
        <w:rPr>
          <w:rFonts w:ascii="Times New Roman" w:hAnsi="Times New Roman" w:cs="Times New Roman"/>
          <w:sz w:val="28"/>
          <w:szCs w:val="28"/>
          <w:lang w:val="en-US"/>
        </w:rPr>
        <w:t>;</w:t>
      </w:r>
      <w:r>
        <w:rPr>
          <w:rFonts w:ascii="Times New Roman" w:hAnsi="Times New Roman" w:cs="Times New Roman"/>
          <w:sz w:val="28"/>
          <w:szCs w:val="28"/>
          <w:lang w:val="en-US"/>
        </w:rPr>
        <w:t xml:space="preserve"> giải quyết đơn khiếu nại tố cáo </w:t>
      </w:r>
      <w:r w:rsidR="0004788C">
        <w:rPr>
          <w:rFonts w:ascii="Times New Roman" w:hAnsi="Times New Roman" w:cs="Times New Roman"/>
          <w:sz w:val="28"/>
          <w:szCs w:val="28"/>
          <w:lang w:val="en-US"/>
        </w:rPr>
        <w:t xml:space="preserve">đạt </w:t>
      </w:r>
      <w:r w:rsidR="00FE40C0">
        <w:rPr>
          <w:rFonts w:ascii="Times New Roman" w:hAnsi="Times New Roman" w:cs="Times New Roman"/>
          <w:sz w:val="28"/>
          <w:szCs w:val="28"/>
          <w:lang w:val="en-US"/>
        </w:rPr>
        <w:t>80% trên tổng số thụ lý, đạt 98</w:t>
      </w:r>
      <w:r w:rsidR="0004788C" w:rsidRPr="0004788C">
        <w:rPr>
          <w:rFonts w:ascii="Times New Roman" w:hAnsi="Times New Roman" w:cs="Times New Roman"/>
          <w:sz w:val="28"/>
          <w:szCs w:val="28"/>
          <w:lang w:val="en-US"/>
        </w:rPr>
        <w:t xml:space="preserve">% </w:t>
      </w:r>
      <w:r w:rsidR="00690F43" w:rsidRPr="00690F43">
        <w:rPr>
          <w:rFonts w:ascii="Times New Roman" w:hAnsi="Times New Roman" w:cs="Times New Roman"/>
          <w:sz w:val="28"/>
          <w:szCs w:val="28"/>
          <w:lang w:val="en-US"/>
        </w:rPr>
        <w:t xml:space="preserve"> trên tổng mới phát sinh</w:t>
      </w:r>
      <w:r w:rsidR="00690F43">
        <w:rPr>
          <w:rFonts w:ascii="Times New Roman" w:hAnsi="Times New Roman" w:cs="Times New Roman"/>
          <w:sz w:val="28"/>
          <w:szCs w:val="28"/>
          <w:lang w:val="en-US"/>
        </w:rPr>
        <w:t xml:space="preserve">; </w:t>
      </w:r>
      <w:r w:rsidR="00080647" w:rsidRPr="00080647">
        <w:rPr>
          <w:rFonts w:ascii="Times New Roman" w:hAnsi="Times New Roman" w:cs="Times New Roman"/>
          <w:sz w:val="28"/>
          <w:szCs w:val="28"/>
          <w:lang w:val="nl-NL"/>
        </w:rPr>
        <w:t>ý thức, trách nhiệm của các cơ quan hành chính đã quan tâm đến việc ban hành quyết định hành chính, bảo đảm chặt chẽ, phù hợp quy định pháp luật</w:t>
      </w:r>
      <w:r w:rsidR="00080647">
        <w:rPr>
          <w:rFonts w:ascii="Times New Roman" w:hAnsi="Times New Roman" w:cs="Times New Roman"/>
          <w:sz w:val="28"/>
          <w:szCs w:val="28"/>
          <w:lang w:val="en-US"/>
        </w:rPr>
        <w:t>,</w:t>
      </w:r>
      <w:r w:rsidR="00690F43" w:rsidRPr="00690F43">
        <w:rPr>
          <w:rFonts w:ascii="Times New Roman" w:hAnsi="Times New Roman" w:cs="Times New Roman"/>
          <w:sz w:val="28"/>
          <w:szCs w:val="28"/>
          <w:lang w:val="en-US"/>
        </w:rPr>
        <w:t xml:space="preserve"> kịp thời hướng dẫn, giải đáp ngay từ cơ sở và </w:t>
      </w:r>
      <w:r w:rsidR="00080647" w:rsidRPr="00080647">
        <w:rPr>
          <w:rFonts w:ascii="Times New Roman" w:hAnsi="Times New Roman" w:cs="Times New Roman"/>
          <w:sz w:val="28"/>
          <w:szCs w:val="28"/>
          <w:lang w:val="nl-NL"/>
        </w:rPr>
        <w:t>việc lồng ghép việc thực hiện công tác tiếp công dân, giải quyết khiếu nại, tố cáo với đánh giá xếp loại mức độ hoàn thành nhiệm vụ của cơ quan, đơn vị, đảng viên, công chức cuối năm đã góp phần nâng cao ý thức trách nhiệm tiếp công dân của Thủ trưởng các cấp việc tiếp công dân định kỳ, đến nay, không còn trường hợp thủ trưởng ủy quyền cho cấp phó, phòng chuyên môn tiếp dân định kỳ</w:t>
      </w:r>
      <w:r w:rsidR="003F2580">
        <w:rPr>
          <w:rFonts w:ascii="Times New Roman" w:hAnsi="Times New Roman" w:cs="Times New Roman"/>
          <w:bCs/>
          <w:spacing w:val="-2"/>
          <w:sz w:val="28"/>
          <w:szCs w:val="28"/>
          <w:lang w:val="en-US"/>
        </w:rPr>
        <w:t xml:space="preserve">; việc </w:t>
      </w:r>
      <w:r w:rsidR="003F2580" w:rsidRPr="003F2580">
        <w:rPr>
          <w:rFonts w:ascii="Times New Roman" w:hAnsi="Times New Roman" w:cs="Times New Roman"/>
          <w:bCs/>
          <w:spacing w:val="-2"/>
          <w:sz w:val="28"/>
          <w:szCs w:val="28"/>
          <w:lang w:val="en-US"/>
        </w:rPr>
        <w:t xml:space="preserve">cung cấp thông tin </w:t>
      </w:r>
      <w:r w:rsidR="003F2580">
        <w:rPr>
          <w:rFonts w:ascii="Times New Roman" w:hAnsi="Times New Roman" w:cs="Times New Roman"/>
          <w:bCs/>
          <w:spacing w:val="-2"/>
          <w:sz w:val="28"/>
          <w:szCs w:val="28"/>
          <w:lang w:val="en-US"/>
        </w:rPr>
        <w:t xml:space="preserve">cơ bản </w:t>
      </w:r>
      <w:r w:rsidR="003F2580" w:rsidRPr="003F2580">
        <w:rPr>
          <w:rFonts w:ascii="Times New Roman" w:hAnsi="Times New Roman" w:cs="Times New Roman"/>
          <w:bCs/>
          <w:spacing w:val="-2"/>
          <w:sz w:val="28"/>
          <w:szCs w:val="28"/>
          <w:lang w:val="en-US"/>
        </w:rPr>
        <w:t xml:space="preserve">đảm bảo theo yêu cầu của Công văn số 146/TTr-VP ngày 24/3/2022 về việc báo cáo việc thực hiện Đề án “Nâng cao chất lượng công tác tiếp công dân, gắn với thực hiện Cơ sở dữ liệu Quốc gia về tiếp công dân, giải quyết khiếu nại, tố cáo giai </w:t>
      </w:r>
      <w:r w:rsidR="003F2580" w:rsidRPr="003F2580">
        <w:rPr>
          <w:rFonts w:ascii="Times New Roman" w:hAnsi="Times New Roman" w:cs="Times New Roman"/>
          <w:bCs/>
          <w:spacing w:val="-2"/>
          <w:sz w:val="28"/>
          <w:szCs w:val="28"/>
          <w:lang w:val="en-US"/>
        </w:rPr>
        <w:lastRenderedPageBreak/>
        <w:t>đoạn 2021-2025”</w:t>
      </w:r>
      <w:r w:rsidR="003F2580">
        <w:rPr>
          <w:rFonts w:ascii="Times New Roman" w:hAnsi="Times New Roman" w:cs="Times New Roman"/>
          <w:bCs/>
          <w:spacing w:val="-2"/>
          <w:sz w:val="28"/>
          <w:szCs w:val="28"/>
          <w:lang w:val="en-US"/>
        </w:rPr>
        <w:t>.</w:t>
      </w:r>
    </w:p>
    <w:p w:rsidR="002E7452" w:rsidRDefault="00C40DE1" w:rsidP="002F0FDF">
      <w:pPr>
        <w:pStyle w:val="BodyTextIndent"/>
        <w:spacing w:before="40" w:after="0"/>
        <w:ind w:left="0" w:firstLine="567"/>
        <w:jc w:val="both"/>
        <w:rPr>
          <w:rFonts w:ascii="Times New Roman" w:hAnsi="Times New Roman" w:cs="Times New Roman"/>
          <w:sz w:val="28"/>
          <w:szCs w:val="28"/>
          <w:lang w:val="de-DE"/>
        </w:rPr>
      </w:pPr>
      <w:r w:rsidRPr="008A475E">
        <w:rPr>
          <w:rFonts w:ascii="Times New Roman" w:hAnsi="Times New Roman" w:cs="Times New Roman"/>
          <w:spacing w:val="-6"/>
          <w:sz w:val="28"/>
          <w:szCs w:val="28"/>
        </w:rPr>
        <w:t>Bên cạnh những mặt làm được cũng còn một số hạn chế: v</w:t>
      </w:r>
      <w:r w:rsidRPr="008A475E">
        <w:rPr>
          <w:rFonts w:ascii="Times New Roman" w:hAnsi="Times New Roman" w:cs="Times New Roman"/>
          <w:sz w:val="28"/>
          <w:szCs w:val="28"/>
        </w:rPr>
        <w:t>iệc tiếp công dân, nhất là tiếp định kỳ của người có thẩm quyền chưa thật sự gắn với việc giải quyết khiếu nại, tố cáo</w:t>
      </w:r>
      <w:r w:rsidR="00080647">
        <w:rPr>
          <w:rFonts w:ascii="Times New Roman" w:hAnsi="Times New Roman" w:cs="Times New Roman"/>
          <w:sz w:val="28"/>
          <w:szCs w:val="28"/>
          <w:lang w:val="en-US"/>
        </w:rPr>
        <w:t>,</w:t>
      </w:r>
      <w:r w:rsidRPr="008A475E">
        <w:rPr>
          <w:rFonts w:ascii="Times New Roman" w:hAnsi="Times New Roman" w:cs="Times New Roman"/>
          <w:sz w:val="28"/>
          <w:szCs w:val="28"/>
        </w:rPr>
        <w:t xml:space="preserve"> </w:t>
      </w:r>
      <w:r w:rsidR="00080647" w:rsidRPr="00080647">
        <w:rPr>
          <w:rFonts w:ascii="Times New Roman" w:hAnsi="Times New Roman" w:cs="Times New Roman"/>
          <w:sz w:val="28"/>
          <w:szCs w:val="28"/>
          <w:lang w:val="nb-NO"/>
        </w:rPr>
        <w:t>đội ngũ công chức làm công tác tiếp công dân, giải quyết khiếu nại, tố cáo</w:t>
      </w:r>
      <w:r w:rsidR="00080647" w:rsidRPr="00080647">
        <w:rPr>
          <w:rFonts w:ascii="Times New Roman" w:hAnsi="Times New Roman" w:cs="Times New Roman"/>
          <w:sz w:val="28"/>
          <w:szCs w:val="28"/>
          <w:lang w:val="en-US"/>
        </w:rPr>
        <w:t xml:space="preserve"> ở cấp xã chủ yếu là kiêm nhiệm, một số vị trí thuộc nhóm phải chuyển đổi vị trí công tác định kỳ, công chức thay thế cần thời gian tiếp cận công việc nên hiệu quả chưa cao</w:t>
      </w:r>
      <w:r w:rsidRPr="008A475E">
        <w:rPr>
          <w:rFonts w:ascii="Times New Roman" w:hAnsi="Times New Roman" w:cs="Times New Roman"/>
          <w:sz w:val="28"/>
          <w:szCs w:val="28"/>
        </w:rPr>
        <w:t xml:space="preserve">; </w:t>
      </w:r>
      <w:r w:rsidRPr="008A475E">
        <w:rPr>
          <w:rFonts w:ascii="Times New Roman" w:hAnsi="Times New Roman" w:cs="Times New Roman"/>
          <w:iCs/>
          <w:sz w:val="28"/>
          <w:szCs w:val="28"/>
          <w:lang w:val="pt-BR"/>
        </w:rPr>
        <w:t xml:space="preserve">vẫn còn tình trạng một số hộ dân khiếu kiện liên quan đến đất đai, chính sách xã hội đã được các cơ quan của tỉnh và Trung ương giải quyết đúng pháp luật, hết thẩm quyền nhưng vẫn thường xuyên đến Trụ sở Tiếp công dân để khiếu nại, kiến nghị, gây khó khăn cho cán bộ tiếp </w:t>
      </w:r>
      <w:r w:rsidRPr="008A475E">
        <w:rPr>
          <w:rFonts w:ascii="Times New Roman" w:hAnsi="Times New Roman" w:cs="Times New Roman"/>
          <w:iCs/>
          <w:sz w:val="28"/>
          <w:szCs w:val="28"/>
        </w:rPr>
        <w:t xml:space="preserve">công </w:t>
      </w:r>
      <w:r w:rsidR="005577E4">
        <w:rPr>
          <w:rFonts w:ascii="Times New Roman" w:hAnsi="Times New Roman" w:cs="Times New Roman"/>
          <w:iCs/>
          <w:sz w:val="28"/>
          <w:szCs w:val="28"/>
          <w:lang w:val="pt-BR"/>
        </w:rPr>
        <w:t>dân</w:t>
      </w:r>
      <w:r w:rsidR="00775632">
        <w:rPr>
          <w:rFonts w:ascii="Times New Roman" w:hAnsi="Times New Roman" w:cs="Times New Roman"/>
          <w:iCs/>
          <w:sz w:val="28"/>
          <w:szCs w:val="28"/>
          <w:lang w:val="en-US"/>
        </w:rPr>
        <w:t>;</w:t>
      </w:r>
      <w:r w:rsidRPr="008A475E">
        <w:rPr>
          <w:rFonts w:ascii="Times New Roman" w:hAnsi="Times New Roman" w:cs="Times New Roman"/>
          <w:iCs/>
          <w:sz w:val="28"/>
          <w:szCs w:val="28"/>
          <w:lang w:val="pt-BR"/>
        </w:rPr>
        <w:t xml:space="preserve"> </w:t>
      </w:r>
      <w:r w:rsidR="00833C9F">
        <w:rPr>
          <w:rFonts w:ascii="Times New Roman" w:hAnsi="Times New Roman" w:cs="Times New Roman"/>
          <w:iCs/>
          <w:sz w:val="28"/>
          <w:szCs w:val="28"/>
          <w:lang w:val="en-US"/>
        </w:rPr>
        <w:t>t</w:t>
      </w:r>
      <w:r w:rsidR="00833C9F" w:rsidRPr="00833C9F">
        <w:rPr>
          <w:rFonts w:ascii="Times New Roman" w:hAnsi="Times New Roman" w:cs="Times New Roman"/>
          <w:iCs/>
          <w:sz w:val="28"/>
          <w:szCs w:val="28"/>
        </w:rPr>
        <w:t>ỷ lệ giải quyết</w:t>
      </w:r>
      <w:r w:rsidR="00833C9F" w:rsidRPr="00833C9F">
        <w:rPr>
          <w:rFonts w:ascii="Times New Roman" w:hAnsi="Times New Roman" w:cs="Times New Roman"/>
          <w:iCs/>
          <w:sz w:val="28"/>
          <w:szCs w:val="28"/>
          <w:lang w:val="de-DE"/>
        </w:rPr>
        <w:t xml:space="preserve"> khiếu nại, tố cáo đúng hạn có chuyển biến tuy nhiên vẫn còn trường hợp gi</w:t>
      </w:r>
      <w:r w:rsidR="00080647">
        <w:rPr>
          <w:rFonts w:ascii="Times New Roman" w:hAnsi="Times New Roman" w:cs="Times New Roman"/>
          <w:iCs/>
          <w:sz w:val="28"/>
          <w:szCs w:val="28"/>
          <w:lang w:val="de-DE"/>
        </w:rPr>
        <w:t>ải quyết quá hạn (chiếm tỷ lệ 23</w:t>
      </w:r>
      <w:r w:rsidR="00833C9F" w:rsidRPr="00833C9F">
        <w:rPr>
          <w:rFonts w:ascii="Times New Roman" w:hAnsi="Times New Roman" w:cs="Times New Roman"/>
          <w:iCs/>
          <w:sz w:val="28"/>
          <w:szCs w:val="28"/>
          <w:lang w:val="de-DE"/>
        </w:rPr>
        <w:t>%)</w:t>
      </w:r>
      <w:r w:rsidR="00067F3E">
        <w:rPr>
          <w:rStyle w:val="FootnoteReference"/>
          <w:rFonts w:ascii="Times New Roman" w:hAnsi="Times New Roman" w:cs="Times New Roman"/>
          <w:iCs/>
          <w:sz w:val="28"/>
          <w:szCs w:val="28"/>
          <w:lang w:val="de-DE"/>
        </w:rPr>
        <w:footnoteReference w:id="22"/>
      </w:r>
      <w:r w:rsidR="00833C9F" w:rsidRPr="00833C9F">
        <w:rPr>
          <w:rFonts w:ascii="Times New Roman" w:hAnsi="Times New Roman" w:cs="Times New Roman"/>
          <w:iCs/>
          <w:sz w:val="28"/>
          <w:szCs w:val="28"/>
          <w:lang w:val="nb-NO"/>
        </w:rPr>
        <w:t xml:space="preserve">, </w:t>
      </w:r>
      <w:r w:rsidR="00080647">
        <w:rPr>
          <w:rFonts w:ascii="Times New Roman" w:hAnsi="Times New Roman" w:cs="Times New Roman"/>
          <w:iCs/>
          <w:sz w:val="28"/>
          <w:szCs w:val="28"/>
          <w:lang w:val="nb-NO"/>
        </w:rPr>
        <w:t xml:space="preserve">nguyên nhân: </w:t>
      </w:r>
      <w:r w:rsidR="00080647" w:rsidRPr="00080647">
        <w:rPr>
          <w:rFonts w:ascii="Times New Roman" w:hAnsi="Times New Roman" w:cs="Times New Roman"/>
          <w:iCs/>
          <w:sz w:val="28"/>
          <w:szCs w:val="28"/>
          <w:lang w:val="nb-NO"/>
        </w:rPr>
        <w:t>các vụ việc có tính chất phức tạp, liên quan đến đất đai, có tính lịch sử, cần xác minh, thẩm tra nhiều lần; người đứng đầu một số địa phương, đơn vị chưa thật sự quan tâm sâu sát, chưa quyết liệt trong lãnh đạo, chỉ đạo; một số cơ quan tham mưu giúp việc chưa thật sự trách nhiệm trong thực hiện</w:t>
      </w:r>
      <w:r w:rsidRPr="008A475E">
        <w:rPr>
          <w:rFonts w:ascii="Times New Roman" w:hAnsi="Times New Roman" w:cs="Times New Roman"/>
          <w:sz w:val="28"/>
          <w:szCs w:val="28"/>
        </w:rPr>
        <w:t xml:space="preserve">; </w:t>
      </w:r>
      <w:r w:rsidR="00775632" w:rsidRPr="00775632">
        <w:rPr>
          <w:rFonts w:ascii="Times New Roman" w:hAnsi="Times New Roman" w:cs="Times New Roman"/>
          <w:sz w:val="28"/>
          <w:szCs w:val="28"/>
          <w:lang w:val="de-DE"/>
        </w:rPr>
        <w:t xml:space="preserve">về tổ chức thi hành các quyết định giải quyết khiếu nại có hiệu lực pháp luật </w:t>
      </w:r>
      <w:r w:rsidR="00AF1228">
        <w:rPr>
          <w:rFonts w:ascii="Times New Roman" w:hAnsi="Times New Roman" w:cs="Times New Roman"/>
          <w:sz w:val="28"/>
          <w:szCs w:val="28"/>
          <w:lang w:val="de-DE"/>
        </w:rPr>
        <w:t>còn chậm</w:t>
      </w:r>
      <w:r w:rsidR="006370A7">
        <w:rPr>
          <w:rStyle w:val="FootnoteReference"/>
          <w:rFonts w:ascii="Times New Roman" w:hAnsi="Times New Roman" w:cs="Times New Roman"/>
          <w:sz w:val="28"/>
          <w:szCs w:val="28"/>
          <w:lang w:val="de-DE"/>
        </w:rPr>
        <w:footnoteReference w:id="23"/>
      </w:r>
      <w:r w:rsidR="002E7452">
        <w:rPr>
          <w:rFonts w:ascii="Times New Roman" w:hAnsi="Times New Roman" w:cs="Times New Roman"/>
          <w:sz w:val="28"/>
          <w:szCs w:val="28"/>
          <w:lang w:val="de-DE"/>
        </w:rPr>
        <w:t>.</w:t>
      </w:r>
    </w:p>
    <w:p w:rsidR="00C40DE1" w:rsidRPr="008A475E" w:rsidRDefault="002E7452" w:rsidP="002F0FDF">
      <w:pPr>
        <w:pStyle w:val="BodyTextIndent"/>
        <w:spacing w:before="40" w:after="0"/>
        <w:ind w:left="0" w:firstLine="567"/>
        <w:jc w:val="both"/>
        <w:rPr>
          <w:rFonts w:ascii="Times New Roman" w:hAnsi="Times New Roman" w:cs="Times New Roman"/>
          <w:sz w:val="28"/>
          <w:szCs w:val="28"/>
        </w:rPr>
      </w:pPr>
      <w:r>
        <w:rPr>
          <w:rFonts w:ascii="Times New Roman" w:hAnsi="Times New Roman" w:cs="Times New Roman"/>
          <w:sz w:val="28"/>
          <w:szCs w:val="28"/>
          <w:lang w:val="de-DE"/>
        </w:rPr>
        <w:t>S</w:t>
      </w:r>
      <w:r w:rsidR="00C40DE1" w:rsidRPr="008A475E">
        <w:rPr>
          <w:rFonts w:ascii="Times New Roman" w:hAnsi="Times New Roman" w:cs="Times New Roman"/>
          <w:sz w:val="28"/>
          <w:szCs w:val="28"/>
          <w:lang w:val="de-DE"/>
        </w:rPr>
        <w:t>ố liệu báo cáo ở một vài đơn vị chưa chặt chẽ;</w:t>
      </w:r>
      <w:r w:rsidR="002A0781" w:rsidRPr="002A0781">
        <w:rPr>
          <w:rFonts w:ascii="Times New Roman" w:hAnsi="Times New Roman"/>
          <w:sz w:val="28"/>
          <w:szCs w:val="28"/>
          <w:lang w:val="de-DE"/>
        </w:rPr>
        <w:t xml:space="preserve"> </w:t>
      </w:r>
      <w:r w:rsidR="002A0781">
        <w:rPr>
          <w:rFonts w:ascii="Times New Roman" w:hAnsi="Times New Roman" w:cs="Times New Roman"/>
          <w:sz w:val="28"/>
          <w:szCs w:val="28"/>
          <w:lang w:val="de-DE"/>
        </w:rPr>
        <w:t>v</w:t>
      </w:r>
      <w:r w:rsidR="002A0781" w:rsidRPr="002A0781">
        <w:rPr>
          <w:rFonts w:ascii="Times New Roman" w:hAnsi="Times New Roman" w:cs="Times New Roman"/>
          <w:sz w:val="28"/>
          <w:szCs w:val="28"/>
          <w:lang w:val="de-DE"/>
        </w:rPr>
        <w:t>iệc thực hiện chế độ thông tin, báo cáo</w:t>
      </w:r>
      <w:r w:rsidR="00420DFD">
        <w:rPr>
          <w:rFonts w:ascii="Times New Roman" w:hAnsi="Times New Roman" w:cs="Times New Roman"/>
          <w:sz w:val="28"/>
          <w:szCs w:val="28"/>
          <w:lang w:val="de-DE"/>
        </w:rPr>
        <w:t>, đánh giá</w:t>
      </w:r>
      <w:r w:rsidR="002A0781" w:rsidRPr="002A0781">
        <w:rPr>
          <w:rFonts w:ascii="Times New Roman" w:hAnsi="Times New Roman" w:cs="Times New Roman"/>
          <w:sz w:val="28"/>
          <w:szCs w:val="28"/>
          <w:lang w:val="de-DE"/>
        </w:rPr>
        <w:t xml:space="preserve"> của một số địa phương, đơ</w:t>
      </w:r>
      <w:r w:rsidR="009F5B55">
        <w:rPr>
          <w:rFonts w:ascii="Times New Roman" w:hAnsi="Times New Roman" w:cs="Times New Roman"/>
          <w:sz w:val="28"/>
          <w:szCs w:val="28"/>
          <w:lang w:val="de-DE"/>
        </w:rPr>
        <w:t>n vị chưa phản ánh đúng thực tế</w:t>
      </w:r>
      <w:r w:rsidR="003F2580">
        <w:rPr>
          <w:rFonts w:ascii="Times New Roman" w:hAnsi="Times New Roman" w:cs="Times New Roman"/>
          <w:sz w:val="28"/>
          <w:szCs w:val="28"/>
          <w:lang w:val="de-DE"/>
        </w:rPr>
        <w:t>.</w:t>
      </w:r>
    </w:p>
    <w:p w:rsidR="002D569D" w:rsidRPr="00C23685" w:rsidRDefault="002D569D" w:rsidP="00C23685">
      <w:pPr>
        <w:spacing w:before="40"/>
        <w:ind w:firstLine="567"/>
        <w:jc w:val="both"/>
        <w:rPr>
          <w:rFonts w:ascii="Times New Roman" w:hAnsi="Times New Roman" w:cs="Times New Roman"/>
          <w:bCs/>
          <w:color w:val="auto"/>
          <w:sz w:val="28"/>
          <w:szCs w:val="28"/>
          <w:lang w:val="en-US"/>
        </w:rPr>
      </w:pPr>
      <w:r>
        <w:rPr>
          <w:rStyle w:val="BodyTextChar1"/>
          <w:color w:val="auto"/>
          <w:sz w:val="28"/>
          <w:szCs w:val="28"/>
          <w:lang w:val="en-US"/>
        </w:rPr>
        <w:t xml:space="preserve">(3) </w:t>
      </w:r>
      <w:r w:rsidR="00C40DE1" w:rsidRPr="008A475E">
        <w:rPr>
          <w:rStyle w:val="BodyTextChar1"/>
          <w:color w:val="auto"/>
          <w:sz w:val="28"/>
          <w:szCs w:val="28"/>
        </w:rPr>
        <w:t>Công tác phòng, chống tham nhũng</w:t>
      </w:r>
      <w:r w:rsidR="00C40DE1" w:rsidRPr="008A475E">
        <w:rPr>
          <w:rStyle w:val="BodyTextChar1"/>
          <w:color w:val="auto"/>
          <w:sz w:val="28"/>
          <w:szCs w:val="28"/>
          <w:lang w:val="en-US"/>
        </w:rPr>
        <w:t>:</w:t>
      </w:r>
      <w:r w:rsidR="00C40DE1" w:rsidRPr="008A475E">
        <w:rPr>
          <w:rStyle w:val="BodyTextChar1"/>
          <w:color w:val="auto"/>
          <w:sz w:val="28"/>
          <w:szCs w:val="28"/>
        </w:rPr>
        <w:t xml:space="preserve"> </w:t>
      </w:r>
      <w:r w:rsidR="00C40DE1" w:rsidRPr="008A475E">
        <w:rPr>
          <w:rFonts w:ascii="Times New Roman" w:hAnsi="Times New Roman" w:cs="Times New Roman"/>
          <w:spacing w:val="-2"/>
          <w:sz w:val="28"/>
          <w:szCs w:val="28"/>
        </w:rPr>
        <w:t>t</w:t>
      </w:r>
      <w:r w:rsidR="00C40DE1" w:rsidRPr="008A475E">
        <w:rPr>
          <w:rFonts w:ascii="Times New Roman" w:hAnsi="Times New Roman" w:cs="Times New Roman"/>
          <w:spacing w:val="-2"/>
          <w:sz w:val="28"/>
          <w:szCs w:val="28"/>
          <w:lang w:val="en-US"/>
        </w:rPr>
        <w:t>rong</w:t>
      </w:r>
      <w:r w:rsidR="009F5B55">
        <w:rPr>
          <w:rFonts w:ascii="Times New Roman" w:hAnsi="Times New Roman" w:cs="Times New Roman"/>
          <w:spacing w:val="-2"/>
          <w:sz w:val="28"/>
          <w:szCs w:val="28"/>
          <w:lang w:val="en-US"/>
        </w:rPr>
        <w:t xml:space="preserve"> </w:t>
      </w:r>
      <w:r w:rsidR="00BE7246">
        <w:rPr>
          <w:rFonts w:ascii="Times New Roman" w:hAnsi="Times New Roman" w:cs="Times New Roman"/>
          <w:spacing w:val="-2"/>
          <w:sz w:val="28"/>
          <w:szCs w:val="28"/>
          <w:lang w:val="en-US"/>
        </w:rPr>
        <w:t>0</w:t>
      </w:r>
      <w:r w:rsidR="00420DFD">
        <w:rPr>
          <w:rFonts w:ascii="Times New Roman" w:hAnsi="Times New Roman" w:cs="Times New Roman"/>
          <w:spacing w:val="-2"/>
          <w:sz w:val="28"/>
          <w:szCs w:val="28"/>
          <w:lang w:val="en-US"/>
        </w:rPr>
        <w:t>9</w:t>
      </w:r>
      <w:r w:rsidR="006F6D22">
        <w:rPr>
          <w:rFonts w:ascii="Times New Roman" w:hAnsi="Times New Roman" w:cs="Times New Roman"/>
          <w:spacing w:val="-2"/>
          <w:sz w:val="28"/>
          <w:szCs w:val="28"/>
          <w:lang w:val="en-US"/>
        </w:rPr>
        <w:t xml:space="preserve"> tháng đầu năm 2022</w:t>
      </w:r>
      <w:r w:rsidR="00C40DE1" w:rsidRPr="008A475E">
        <w:rPr>
          <w:rFonts w:ascii="Times New Roman" w:hAnsi="Times New Roman" w:cs="Times New Roman"/>
          <w:spacing w:val="-2"/>
          <w:sz w:val="28"/>
          <w:szCs w:val="28"/>
          <w:lang w:val="en-US"/>
        </w:rPr>
        <w:t xml:space="preserve">, tỉnh Tây Ninh </w:t>
      </w:r>
      <w:r w:rsidR="00A620A8">
        <w:rPr>
          <w:rFonts w:ascii="Times New Roman" w:hAnsi="Times New Roman" w:cs="Times New Roman"/>
          <w:spacing w:val="-2"/>
          <w:sz w:val="28"/>
          <w:szCs w:val="28"/>
          <w:lang w:val="en-US"/>
        </w:rPr>
        <w:t>đ</w:t>
      </w:r>
      <w:r w:rsidR="00AF1228">
        <w:rPr>
          <w:rFonts w:ascii="Times New Roman" w:hAnsi="Times New Roman" w:cs="Times New Roman"/>
          <w:spacing w:val="-2"/>
          <w:sz w:val="28"/>
          <w:szCs w:val="28"/>
          <w:lang w:val="en-US"/>
        </w:rPr>
        <w:t>ã phát sinh 01</w:t>
      </w:r>
      <w:r w:rsidR="009C4E3E" w:rsidRPr="009C4E3E">
        <w:rPr>
          <w:rFonts w:ascii="Times New Roman" w:hAnsi="Times New Roman" w:cs="Times New Roman"/>
          <w:spacing w:val="-2"/>
          <w:sz w:val="28"/>
          <w:szCs w:val="28"/>
          <w:lang w:val="en-US"/>
        </w:rPr>
        <w:t xml:space="preserve"> vụ có dấu hiệu tham nhũng được phát hiện qua công tác tự kiểm tra</w:t>
      </w:r>
      <w:r w:rsidR="00A620A8">
        <w:rPr>
          <w:rFonts w:ascii="Times New Roman" w:hAnsi="Times New Roman" w:cs="Times New Roman"/>
          <w:spacing w:val="-2"/>
          <w:sz w:val="28"/>
          <w:szCs w:val="28"/>
          <w:lang w:val="en-US"/>
        </w:rPr>
        <w:t xml:space="preserve"> nội bộ</w:t>
      </w:r>
      <w:r w:rsidR="00C40DE1" w:rsidRPr="008A475E">
        <w:rPr>
          <w:rFonts w:ascii="Times New Roman" w:hAnsi="Times New Roman" w:cs="Times New Roman"/>
          <w:spacing w:val="-2"/>
          <w:sz w:val="28"/>
          <w:szCs w:val="28"/>
          <w:lang w:val="en-US"/>
        </w:rPr>
        <w:t>. Các vụ án cũ đang được các cơ quan tư pháp tiếp tục đẩy mạnh tiến độ điều tra, xét xử theo quy định.</w:t>
      </w:r>
      <w:r w:rsidR="00C40DE1" w:rsidRPr="008A475E">
        <w:rPr>
          <w:rFonts w:ascii="Times New Roman" w:hAnsi="Times New Roman" w:cs="Times New Roman"/>
          <w:spacing w:val="-2"/>
          <w:sz w:val="28"/>
          <w:szCs w:val="28"/>
        </w:rPr>
        <w:t xml:space="preserve"> </w:t>
      </w:r>
      <w:r w:rsidR="00C40DE1" w:rsidRPr="008A475E">
        <w:rPr>
          <w:rFonts w:ascii="Times New Roman" w:hAnsi="Times New Roman" w:cs="Times New Roman"/>
          <w:sz w:val="28"/>
          <w:szCs w:val="28"/>
        </w:rPr>
        <w:t>UBND tỉnh</w:t>
      </w:r>
      <w:r w:rsidR="00C40DE1" w:rsidRPr="008A475E">
        <w:rPr>
          <w:rFonts w:ascii="Times New Roman" w:hAnsi="Times New Roman" w:cs="Times New Roman"/>
          <w:sz w:val="28"/>
          <w:szCs w:val="28"/>
          <w:lang w:val="en-US"/>
        </w:rPr>
        <w:t xml:space="preserve"> đã triển khai kịp thời kế hoạch PCTN nă</w:t>
      </w:r>
      <w:r w:rsidR="00AF1228">
        <w:rPr>
          <w:rFonts w:ascii="Times New Roman" w:hAnsi="Times New Roman" w:cs="Times New Roman"/>
          <w:sz w:val="28"/>
          <w:szCs w:val="28"/>
          <w:lang w:val="en-US"/>
        </w:rPr>
        <w:t xml:space="preserve">m 2022, </w:t>
      </w:r>
      <w:r w:rsidR="00AF1228" w:rsidRPr="00AF1228">
        <w:rPr>
          <w:rFonts w:ascii="Times New Roman" w:hAnsi="Times New Roman" w:cs="Times New Roman"/>
          <w:sz w:val="28"/>
          <w:szCs w:val="28"/>
          <w:lang w:val="en-US"/>
        </w:rPr>
        <w:t>Thanh tra tỉnh phát huy vai trò cơ quan tham mưu trong việc ban hành Hướng dẫn chi tiết thi hành công tác PCTN năm 2022 và các năm tiếp theo</w:t>
      </w:r>
      <w:r w:rsidR="00D01A53">
        <w:rPr>
          <w:rFonts w:ascii="Times New Roman" w:hAnsi="Times New Roman" w:cs="Times New Roman"/>
          <w:sz w:val="28"/>
          <w:szCs w:val="28"/>
          <w:lang w:val="en-US"/>
        </w:rPr>
        <w:t xml:space="preserve">; </w:t>
      </w:r>
      <w:r w:rsidR="00D01A53" w:rsidRPr="00C10A68">
        <w:rPr>
          <w:rFonts w:ascii="Times New Roman" w:hAnsi="Times New Roman"/>
          <w:bCs/>
          <w:sz w:val="28"/>
          <w:szCs w:val="28"/>
          <w:lang w:val="en-US"/>
        </w:rPr>
        <w:t>triển khai một số nội dung mới trong công tác PCTN qua đánh giá theo Bộ Chỉ số của Thanh tra Chính phủ năm 2021, trong đó tập trung vào công tác kiểm soát xung đột lợi ích</w:t>
      </w:r>
      <w:r w:rsidR="00AF1228" w:rsidRPr="00AF1228">
        <w:rPr>
          <w:rFonts w:ascii="Times New Roman" w:hAnsi="Times New Roman" w:cs="Times New Roman"/>
          <w:sz w:val="28"/>
          <w:szCs w:val="28"/>
          <w:lang w:val="en-US"/>
        </w:rPr>
        <w:t>; tạo cơ sở cho các ngành, địa phương cụ thể hóa thực hiện ngay đầu năm, đặc biệt đẩy mạnh công tác phát hiện và xử lý tham nhũng, từ đó đạt được những kết quả tích cực</w:t>
      </w:r>
      <w:r w:rsidR="00C40DE1" w:rsidRPr="008A475E">
        <w:rPr>
          <w:rFonts w:ascii="Times New Roman" w:hAnsi="Times New Roman" w:cs="Times New Roman"/>
          <w:sz w:val="28"/>
          <w:szCs w:val="28"/>
          <w:lang w:val="en-US"/>
        </w:rPr>
        <w:t>.</w:t>
      </w:r>
      <w:r w:rsidR="00C40DE1" w:rsidRPr="008A475E">
        <w:rPr>
          <w:rFonts w:ascii="Times New Roman" w:hAnsi="Times New Roman" w:cs="Times New Roman"/>
          <w:sz w:val="28"/>
          <w:szCs w:val="28"/>
        </w:rPr>
        <w:t xml:space="preserve"> </w:t>
      </w:r>
    </w:p>
    <w:p w:rsidR="00C40DE1" w:rsidRPr="008A475E" w:rsidRDefault="00C40DE1" w:rsidP="002F0FDF">
      <w:pPr>
        <w:spacing w:before="40"/>
        <w:ind w:firstLine="567"/>
        <w:jc w:val="both"/>
        <w:rPr>
          <w:rFonts w:ascii="Times New Roman" w:hAnsi="Times New Roman" w:cs="Times New Roman"/>
          <w:sz w:val="28"/>
          <w:szCs w:val="28"/>
          <w:lang w:val="de-DE"/>
        </w:rPr>
      </w:pPr>
      <w:r w:rsidRPr="008A475E">
        <w:rPr>
          <w:rFonts w:ascii="Times New Roman" w:hAnsi="Times New Roman" w:cs="Times New Roman"/>
          <w:sz w:val="28"/>
          <w:szCs w:val="28"/>
          <w:lang w:val="en-US"/>
        </w:rPr>
        <w:t xml:space="preserve">Tuy nhiên, </w:t>
      </w:r>
      <w:r w:rsidR="00AF1228" w:rsidRPr="00AF1228">
        <w:rPr>
          <w:rFonts w:ascii="Times New Roman" w:hAnsi="Times New Roman" w:cs="Times New Roman"/>
          <w:sz w:val="28"/>
          <w:szCs w:val="28"/>
          <w:lang w:val="en-US"/>
        </w:rPr>
        <w:t>bên cạnh kết quả đạt được vẫn còn có những hạn chế như</w:t>
      </w:r>
      <w:r w:rsidR="00AF1228">
        <w:rPr>
          <w:rFonts w:ascii="Times New Roman" w:hAnsi="Times New Roman" w:cs="Times New Roman"/>
          <w:sz w:val="28"/>
          <w:szCs w:val="28"/>
          <w:lang w:val="en-US"/>
        </w:rPr>
        <w:t>:</w:t>
      </w:r>
      <w:r w:rsidR="00AF1228" w:rsidRPr="00AF1228">
        <w:rPr>
          <w:rFonts w:ascii="Times New Roman" w:hAnsi="Times New Roman" w:cs="Times New Roman"/>
          <w:sz w:val="28"/>
          <w:szCs w:val="28"/>
          <w:lang w:val="en-US"/>
        </w:rPr>
        <w:t xml:space="preserve"> </w:t>
      </w:r>
      <w:r w:rsidR="00420DFD" w:rsidRPr="00420DFD">
        <w:rPr>
          <w:rFonts w:ascii="Times New Roman" w:hAnsi="Times New Roman" w:cs="Times New Roman"/>
          <w:sz w:val="28"/>
          <w:szCs w:val="28"/>
          <w:lang w:val="en-US"/>
        </w:rPr>
        <w:t>việc điều tra, xét xử một số vụ án cũ phát hiện từ những năm trước còn chậm; việc xem xét xử lý trách nhiệm người đứng đầu nơi xảy ra các vụ việc, vụ án còn chưa chủ động, chưa đúng quy định pháp luật. Một số cơ quan, đơn vị chưa thể hiện tính trách nhiệm trong việc thực hiện công tác PCTN như: chưa chủ động triển khai một số nội dung phòng ngừa, phát hiện tham nhũng; việc chấp hành nghiêm túc chế độ báo cáo, cung cấp tài liệu minh chứng phục vụ đánh giá công tác PCTN cấp tỉnh hằng năm, v.v còn hạn chế</w:t>
      </w:r>
      <w:r w:rsidR="00F45B31">
        <w:rPr>
          <w:rFonts w:ascii="Times New Roman" w:hAnsi="Times New Roman"/>
          <w:sz w:val="28"/>
          <w:szCs w:val="28"/>
          <w:lang w:val="en-US"/>
        </w:rPr>
        <w:t>.</w:t>
      </w:r>
    </w:p>
    <w:p w:rsidR="00C40DE1" w:rsidRDefault="002A048A" w:rsidP="002F0FDF">
      <w:pPr>
        <w:spacing w:before="40"/>
        <w:ind w:firstLine="567"/>
        <w:jc w:val="both"/>
        <w:rPr>
          <w:rStyle w:val="BodyTextChar1"/>
          <w:color w:val="auto"/>
          <w:sz w:val="28"/>
          <w:szCs w:val="28"/>
          <w:lang w:val="en-US"/>
        </w:rPr>
      </w:pPr>
      <w:r>
        <w:rPr>
          <w:rStyle w:val="BodyTextChar1"/>
          <w:color w:val="auto"/>
          <w:sz w:val="28"/>
          <w:szCs w:val="28"/>
          <w:lang w:val="en-US"/>
        </w:rPr>
        <w:t xml:space="preserve">(4) </w:t>
      </w:r>
      <w:r w:rsidR="00C40DE1" w:rsidRPr="008A475E">
        <w:rPr>
          <w:rStyle w:val="BodyTextChar1"/>
          <w:color w:val="auto"/>
          <w:sz w:val="28"/>
          <w:szCs w:val="28"/>
        </w:rPr>
        <w:t xml:space="preserve">Công tác </w:t>
      </w:r>
      <w:r w:rsidR="00C40DE1" w:rsidRPr="008A475E">
        <w:rPr>
          <w:rStyle w:val="BodyTextChar1"/>
          <w:color w:val="auto"/>
          <w:sz w:val="28"/>
          <w:szCs w:val="28"/>
          <w:lang w:val="en-US"/>
        </w:rPr>
        <w:t>đào tạo</w:t>
      </w:r>
      <w:r w:rsidR="00192AA2">
        <w:rPr>
          <w:rStyle w:val="BodyTextChar1"/>
          <w:color w:val="auto"/>
          <w:sz w:val="28"/>
          <w:szCs w:val="28"/>
          <w:lang w:val="en-US"/>
        </w:rPr>
        <w:t>,</w:t>
      </w:r>
      <w:r w:rsidR="00C40DE1" w:rsidRPr="008A475E">
        <w:rPr>
          <w:rStyle w:val="BodyTextChar1"/>
          <w:color w:val="auto"/>
          <w:sz w:val="28"/>
          <w:szCs w:val="28"/>
          <w:lang w:val="en-US"/>
        </w:rPr>
        <w:t xml:space="preserve"> bồi dưỡng, </w:t>
      </w:r>
      <w:r w:rsidR="00C40DE1" w:rsidRPr="008A475E">
        <w:rPr>
          <w:rStyle w:val="BodyTextChar1"/>
          <w:color w:val="auto"/>
          <w:sz w:val="28"/>
          <w:szCs w:val="28"/>
        </w:rPr>
        <w:t xml:space="preserve">xây dựng lực lượng thanh tra </w:t>
      </w:r>
      <w:r w:rsidR="0057300B">
        <w:rPr>
          <w:rStyle w:val="BodyTextChar1"/>
          <w:color w:val="auto"/>
          <w:sz w:val="28"/>
          <w:szCs w:val="28"/>
          <w:lang w:val="en-US"/>
        </w:rPr>
        <w:t xml:space="preserve">luôn được quan tâm nhưng vẫn </w:t>
      </w:r>
      <w:r w:rsidR="0057300B" w:rsidRPr="0057300B">
        <w:rPr>
          <w:rStyle w:val="BodyTextChar1"/>
          <w:color w:val="auto"/>
          <w:sz w:val="28"/>
          <w:szCs w:val="28"/>
          <w:lang w:val="en-US"/>
        </w:rPr>
        <w:t xml:space="preserve">còn vị trí chưa thật sự chủ động tham mưu, chưa đáp ứng kịp </w:t>
      </w:r>
      <w:r w:rsidR="0057300B" w:rsidRPr="0057300B">
        <w:rPr>
          <w:rStyle w:val="BodyTextChar1"/>
          <w:color w:val="auto"/>
          <w:sz w:val="28"/>
          <w:szCs w:val="28"/>
          <w:lang w:val="en-US"/>
        </w:rPr>
        <w:lastRenderedPageBreak/>
        <w:t>theo yêu cầu tinh gọn hiện nay; lực lượng có lúc, có nơi còn thiếu tính ổn định nên chưa thật sự chuyên nghiệp do thường xuyên luân chuyển, chuyển đổi, điều động theo yêu cầu quản lý của ngành, địa phương</w:t>
      </w:r>
      <w:r w:rsidR="00C40DE1" w:rsidRPr="008A475E">
        <w:rPr>
          <w:rStyle w:val="BodyTextChar1"/>
          <w:color w:val="auto"/>
          <w:sz w:val="28"/>
          <w:szCs w:val="28"/>
          <w:lang w:val="en-US"/>
        </w:rPr>
        <w:t>.</w:t>
      </w:r>
    </w:p>
    <w:p w:rsidR="00C40DE1" w:rsidRPr="008A475E" w:rsidRDefault="00C40DE1" w:rsidP="002F0FDF">
      <w:pPr>
        <w:spacing w:before="40"/>
        <w:ind w:firstLine="567"/>
        <w:jc w:val="both"/>
        <w:rPr>
          <w:rFonts w:ascii="Times New Roman" w:hAnsi="Times New Roman" w:cs="Times New Roman"/>
        </w:rPr>
      </w:pPr>
      <w:r w:rsidRPr="008A475E">
        <w:rPr>
          <w:rStyle w:val="BodyTextChar1"/>
          <w:color w:val="auto"/>
          <w:sz w:val="28"/>
          <w:szCs w:val="28"/>
          <w:lang w:val="en-US"/>
        </w:rPr>
        <w:t>Việc</w:t>
      </w:r>
      <w:r w:rsidRPr="008A475E">
        <w:rPr>
          <w:rStyle w:val="BodyTextChar1"/>
          <w:color w:val="auto"/>
          <w:sz w:val="28"/>
          <w:szCs w:val="28"/>
        </w:rPr>
        <w:t xml:space="preserve"> ứng dụng công nghệ thông tin trong công tác </w:t>
      </w:r>
      <w:r w:rsidRPr="008A475E">
        <w:rPr>
          <w:rStyle w:val="BodyTextChar1"/>
          <w:color w:val="auto"/>
          <w:sz w:val="28"/>
          <w:szCs w:val="28"/>
          <w:lang w:val="en-US"/>
        </w:rPr>
        <w:t xml:space="preserve">vẫn còn đơn vị </w:t>
      </w:r>
      <w:r w:rsidRPr="008A475E">
        <w:rPr>
          <w:rStyle w:val="BodyTextChar1"/>
          <w:color w:val="auto"/>
          <w:sz w:val="28"/>
          <w:szCs w:val="28"/>
        </w:rPr>
        <w:t>chậm</w:t>
      </w:r>
      <w:r w:rsidRPr="008A475E">
        <w:rPr>
          <w:rFonts w:ascii="Times New Roman" w:hAnsi="Times New Roman" w:cs="Times New Roman"/>
          <w:sz w:val="28"/>
          <w:szCs w:val="28"/>
        </w:rPr>
        <w:t xml:space="preserve">; cơ quan tham mưu </w:t>
      </w:r>
      <w:r w:rsidRPr="008A475E">
        <w:rPr>
          <w:rFonts w:ascii="Times New Roman" w:hAnsi="Times New Roman" w:cs="Times New Roman"/>
          <w:sz w:val="28"/>
          <w:szCs w:val="28"/>
          <w:lang w:val="en-US"/>
        </w:rPr>
        <w:t>chưa quan tâm thực hiện</w:t>
      </w:r>
      <w:r w:rsidRPr="008A475E">
        <w:rPr>
          <w:rFonts w:ascii="Times New Roman" w:hAnsi="Times New Roman" w:cs="Times New Roman"/>
          <w:sz w:val="28"/>
          <w:szCs w:val="28"/>
        </w:rPr>
        <w:t xml:space="preserve"> </w:t>
      </w:r>
      <w:r w:rsidRPr="008A475E">
        <w:rPr>
          <w:rFonts w:ascii="Times New Roman" w:hAnsi="Times New Roman" w:cs="Times New Roman"/>
          <w:sz w:val="28"/>
          <w:szCs w:val="28"/>
          <w:lang w:val="en-US"/>
        </w:rPr>
        <w:t>kịp thời</w:t>
      </w:r>
      <w:r w:rsidRPr="008A475E">
        <w:rPr>
          <w:rFonts w:ascii="Times New Roman" w:hAnsi="Times New Roman" w:cs="Times New Roman"/>
          <w:sz w:val="28"/>
          <w:szCs w:val="28"/>
        </w:rPr>
        <w:t>; thiếu thiết bị scan để số hóa tài liệu kèm theo</w:t>
      </w:r>
      <w:r w:rsidRPr="008A475E">
        <w:rPr>
          <w:rFonts w:ascii="Times New Roman" w:hAnsi="Times New Roman" w:cs="Times New Roman"/>
          <w:sz w:val="28"/>
          <w:szCs w:val="28"/>
          <w:lang w:val="en-US"/>
        </w:rPr>
        <w:t>…</w:t>
      </w:r>
    </w:p>
    <w:p w:rsidR="00C40DE1" w:rsidRPr="008A475E" w:rsidRDefault="00C40DE1" w:rsidP="002F0FDF">
      <w:pPr>
        <w:spacing w:before="40"/>
        <w:ind w:firstLine="567"/>
        <w:jc w:val="both"/>
        <w:rPr>
          <w:rStyle w:val="Bodytext2"/>
          <w:b w:val="0"/>
          <w:bCs w:val="0"/>
          <w:color w:val="auto"/>
          <w:sz w:val="28"/>
          <w:szCs w:val="28"/>
        </w:rPr>
      </w:pPr>
      <w:r w:rsidRPr="008A475E">
        <w:rPr>
          <w:rStyle w:val="Bodytext4"/>
          <w:color w:val="auto"/>
          <w:sz w:val="28"/>
          <w:szCs w:val="28"/>
        </w:rPr>
        <w:t>II. PHƯƠNG HƯỚNG, NHIỆM VỤ</w:t>
      </w:r>
      <w:r w:rsidR="00AF1228">
        <w:rPr>
          <w:rStyle w:val="Bodytext4"/>
          <w:color w:val="auto"/>
          <w:sz w:val="28"/>
          <w:szCs w:val="28"/>
          <w:lang w:val="en-US"/>
        </w:rPr>
        <w:t xml:space="preserve"> </w:t>
      </w:r>
      <w:r w:rsidR="00420DFD">
        <w:rPr>
          <w:rStyle w:val="Bodytext4"/>
          <w:color w:val="auto"/>
          <w:sz w:val="28"/>
          <w:szCs w:val="28"/>
          <w:lang w:val="en-US"/>
        </w:rPr>
        <w:t>03</w:t>
      </w:r>
      <w:r w:rsidR="006F6D22">
        <w:rPr>
          <w:rStyle w:val="Bodytext4"/>
          <w:color w:val="auto"/>
          <w:sz w:val="28"/>
          <w:szCs w:val="28"/>
          <w:lang w:val="en-US"/>
        </w:rPr>
        <w:t xml:space="preserve"> THÁNG </w:t>
      </w:r>
      <w:r w:rsidR="00E10D07">
        <w:rPr>
          <w:rStyle w:val="Bodytext4"/>
          <w:color w:val="auto"/>
          <w:sz w:val="28"/>
          <w:szCs w:val="28"/>
          <w:lang w:val="en-US"/>
        </w:rPr>
        <w:t xml:space="preserve">CUỐI </w:t>
      </w:r>
      <w:r w:rsidRPr="008A475E">
        <w:rPr>
          <w:rStyle w:val="Bodytext4"/>
          <w:color w:val="auto"/>
          <w:sz w:val="28"/>
          <w:szCs w:val="28"/>
        </w:rPr>
        <w:t>NĂM 20</w:t>
      </w:r>
      <w:r w:rsidR="00FE58D2">
        <w:rPr>
          <w:rStyle w:val="Bodytext4"/>
          <w:color w:val="auto"/>
          <w:sz w:val="28"/>
          <w:szCs w:val="28"/>
          <w:lang w:val="en-US"/>
        </w:rPr>
        <w:t>22</w:t>
      </w:r>
    </w:p>
    <w:p w:rsidR="00C40DE1" w:rsidRPr="008A475E" w:rsidRDefault="00CF3110" w:rsidP="002F0FDF">
      <w:pPr>
        <w:pStyle w:val="Bodytext21"/>
        <w:shd w:val="clear" w:color="auto" w:fill="auto"/>
        <w:spacing w:before="40" w:line="240" w:lineRule="auto"/>
        <w:ind w:firstLine="567"/>
        <w:jc w:val="both"/>
        <w:rPr>
          <w:rStyle w:val="Bodytext2"/>
          <w:bCs/>
          <w:sz w:val="28"/>
          <w:szCs w:val="28"/>
          <w:lang w:eastAsia="vi-VN"/>
        </w:rPr>
      </w:pPr>
      <w:r w:rsidRPr="00CF3110">
        <w:rPr>
          <w:rFonts w:ascii="Times New Roman" w:hAnsi="Times New Roman"/>
          <w:b w:val="0"/>
          <w:sz w:val="28"/>
          <w:szCs w:val="28"/>
          <w:shd w:val="clear" w:color="auto" w:fill="FFFFFF"/>
          <w:lang w:val="vi-VN" w:eastAsia="vi-VN"/>
        </w:rPr>
        <w:t>Để thực hiện hoàn thành nhiệm vụ đề</w:t>
      </w:r>
      <w:r>
        <w:rPr>
          <w:rFonts w:ascii="Times New Roman" w:hAnsi="Times New Roman"/>
          <w:b w:val="0"/>
          <w:sz w:val="28"/>
          <w:szCs w:val="28"/>
          <w:shd w:val="clear" w:color="auto" w:fill="FFFFFF"/>
          <w:lang w:val="vi-VN" w:eastAsia="vi-VN"/>
        </w:rPr>
        <w:t xml:space="preserve"> ra </w:t>
      </w:r>
      <w:r w:rsidR="00420DFD">
        <w:rPr>
          <w:rFonts w:ascii="Times New Roman" w:hAnsi="Times New Roman"/>
          <w:b w:val="0"/>
          <w:sz w:val="28"/>
          <w:szCs w:val="28"/>
          <w:shd w:val="clear" w:color="auto" w:fill="FFFFFF"/>
          <w:lang w:eastAsia="vi-VN"/>
        </w:rPr>
        <w:t>03</w:t>
      </w:r>
      <w:r w:rsidR="006F6D22">
        <w:rPr>
          <w:rFonts w:ascii="Times New Roman" w:hAnsi="Times New Roman"/>
          <w:b w:val="0"/>
          <w:sz w:val="28"/>
          <w:szCs w:val="28"/>
          <w:shd w:val="clear" w:color="auto" w:fill="FFFFFF"/>
          <w:lang w:eastAsia="vi-VN"/>
        </w:rPr>
        <w:t xml:space="preserve"> tháng cuối</w:t>
      </w:r>
      <w:r w:rsidR="00AF1228">
        <w:rPr>
          <w:rFonts w:ascii="Times New Roman" w:hAnsi="Times New Roman"/>
          <w:b w:val="0"/>
          <w:sz w:val="28"/>
          <w:szCs w:val="28"/>
          <w:shd w:val="clear" w:color="auto" w:fill="FFFFFF"/>
          <w:lang w:eastAsia="vi-VN"/>
        </w:rPr>
        <w:t xml:space="preserve"> </w:t>
      </w:r>
      <w:r>
        <w:rPr>
          <w:rFonts w:ascii="Times New Roman" w:hAnsi="Times New Roman"/>
          <w:b w:val="0"/>
          <w:sz w:val="28"/>
          <w:szCs w:val="28"/>
          <w:shd w:val="clear" w:color="auto" w:fill="FFFFFF"/>
          <w:lang w:val="vi-VN" w:eastAsia="vi-VN"/>
        </w:rPr>
        <w:t>năm 2022</w:t>
      </w:r>
      <w:r w:rsidRPr="00CF3110">
        <w:rPr>
          <w:rFonts w:ascii="Times New Roman" w:hAnsi="Times New Roman"/>
          <w:b w:val="0"/>
          <w:sz w:val="28"/>
          <w:szCs w:val="28"/>
          <w:shd w:val="clear" w:color="auto" w:fill="FFFFFF"/>
          <w:lang w:val="vi-VN" w:eastAsia="vi-VN"/>
        </w:rPr>
        <w:t>, cần tập trung thực hiện tốt các nhiệm vụ trọng tâm sau</w:t>
      </w:r>
      <w:r w:rsidR="00C40DE1" w:rsidRPr="008A475E">
        <w:rPr>
          <w:rStyle w:val="Bodytext2"/>
          <w:bCs/>
          <w:sz w:val="28"/>
          <w:szCs w:val="28"/>
          <w:lang w:eastAsia="vi-VN"/>
        </w:rPr>
        <w:t>:</w:t>
      </w:r>
    </w:p>
    <w:p w:rsidR="00C40DE1" w:rsidRPr="008A475E" w:rsidRDefault="00C40DE1" w:rsidP="002F0FDF">
      <w:pPr>
        <w:pStyle w:val="Bodytext21"/>
        <w:shd w:val="clear" w:color="auto" w:fill="auto"/>
        <w:spacing w:before="40" w:line="240" w:lineRule="auto"/>
        <w:ind w:firstLine="567"/>
        <w:jc w:val="both"/>
        <w:rPr>
          <w:rFonts w:ascii="Times New Roman" w:hAnsi="Times New Roman"/>
          <w:lang w:val="vi-VN"/>
        </w:rPr>
      </w:pPr>
      <w:r w:rsidRPr="008A475E">
        <w:rPr>
          <w:rStyle w:val="Bodytext2"/>
          <w:b/>
          <w:bCs/>
          <w:sz w:val="28"/>
          <w:szCs w:val="28"/>
          <w:lang w:val="vi-VN" w:eastAsia="vi-VN"/>
        </w:rPr>
        <w:t>1. Công tác thanh tra</w:t>
      </w:r>
    </w:p>
    <w:p w:rsidR="00AD0FC2" w:rsidRPr="00AD0FC2" w:rsidRDefault="00AD0FC2" w:rsidP="00AD0FC2">
      <w:pPr>
        <w:spacing w:before="40"/>
        <w:ind w:firstLine="567"/>
        <w:jc w:val="both"/>
        <w:rPr>
          <w:rFonts w:ascii="Times New Roman" w:hAnsi="Times New Roman" w:cs="Times New Roman"/>
          <w:color w:val="auto"/>
          <w:spacing w:val="-4"/>
          <w:sz w:val="28"/>
          <w:szCs w:val="28"/>
          <w:lang w:val="nl-NL"/>
        </w:rPr>
      </w:pPr>
      <w:r>
        <w:rPr>
          <w:rFonts w:ascii="Times New Roman" w:hAnsi="Times New Roman" w:cs="Times New Roman"/>
          <w:color w:val="auto"/>
          <w:spacing w:val="-4"/>
          <w:sz w:val="28"/>
          <w:szCs w:val="28"/>
          <w:lang w:val="en-US"/>
        </w:rPr>
        <w:t>T</w:t>
      </w:r>
      <w:r w:rsidRPr="00AD0FC2">
        <w:rPr>
          <w:rFonts w:ascii="Times New Roman" w:hAnsi="Times New Roman" w:cs="Times New Roman"/>
          <w:color w:val="auto"/>
          <w:spacing w:val="-4"/>
          <w:sz w:val="28"/>
          <w:szCs w:val="28"/>
        </w:rPr>
        <w:t>oàn ngành Thanh tra triển khai thực hiện và hoàn thành đúng tiến độ các cuộc thanh tra theo kế hoạch năm 20</w:t>
      </w:r>
      <w:r w:rsidRPr="00AD0FC2">
        <w:rPr>
          <w:rFonts w:ascii="Times New Roman" w:hAnsi="Times New Roman" w:cs="Times New Roman"/>
          <w:color w:val="auto"/>
          <w:spacing w:val="-4"/>
          <w:sz w:val="28"/>
          <w:szCs w:val="28"/>
          <w:lang w:val="en-US"/>
        </w:rPr>
        <w:t>22</w:t>
      </w:r>
      <w:r w:rsidRPr="00AD0FC2">
        <w:rPr>
          <w:rFonts w:ascii="Times New Roman" w:hAnsi="Times New Roman" w:cs="Times New Roman"/>
          <w:color w:val="auto"/>
          <w:spacing w:val="-4"/>
          <w:sz w:val="28"/>
          <w:szCs w:val="28"/>
        </w:rPr>
        <w:t xml:space="preserve"> đã được lãnh đạo các cấp phê duyệt</w:t>
      </w:r>
      <w:r w:rsidRPr="00AD0FC2">
        <w:rPr>
          <w:rFonts w:ascii="Times New Roman" w:hAnsi="Times New Roman" w:cs="Times New Roman"/>
          <w:color w:val="auto"/>
          <w:spacing w:val="-4"/>
          <w:sz w:val="28"/>
          <w:szCs w:val="28"/>
          <w:lang w:val="en-US"/>
        </w:rPr>
        <w:t xml:space="preserve"> và các cuộc thanh tra đột xuất</w:t>
      </w:r>
      <w:r w:rsidRPr="00AD0FC2">
        <w:rPr>
          <w:rFonts w:ascii="Times New Roman" w:hAnsi="Times New Roman" w:cs="Times New Roman"/>
          <w:color w:val="auto"/>
          <w:spacing w:val="-4"/>
          <w:sz w:val="28"/>
          <w:szCs w:val="28"/>
        </w:rPr>
        <w:t xml:space="preserve"> đảm bảo </w:t>
      </w:r>
      <w:r w:rsidRPr="00AD0FC2">
        <w:rPr>
          <w:rFonts w:ascii="Times New Roman" w:hAnsi="Times New Roman" w:cs="Times New Roman"/>
          <w:color w:val="auto"/>
          <w:spacing w:val="-4"/>
          <w:sz w:val="28"/>
          <w:szCs w:val="28"/>
          <w:lang w:val="en-US"/>
        </w:rPr>
        <w:t xml:space="preserve">đúng định hướng, có </w:t>
      </w:r>
      <w:r w:rsidRPr="00AD0FC2">
        <w:rPr>
          <w:rFonts w:ascii="Times New Roman" w:hAnsi="Times New Roman" w:cs="Times New Roman"/>
          <w:color w:val="auto"/>
          <w:spacing w:val="-4"/>
          <w:sz w:val="28"/>
          <w:szCs w:val="28"/>
        </w:rPr>
        <w:t>chất lượng</w:t>
      </w:r>
      <w:r w:rsidRPr="00AD0FC2">
        <w:rPr>
          <w:rFonts w:ascii="Times New Roman" w:hAnsi="Times New Roman" w:cs="Times New Roman"/>
          <w:color w:val="auto"/>
          <w:spacing w:val="-4"/>
          <w:sz w:val="28"/>
          <w:szCs w:val="28"/>
          <w:lang w:val="en-US"/>
        </w:rPr>
        <w:t>,</w:t>
      </w:r>
      <w:r w:rsidRPr="00AD0FC2">
        <w:rPr>
          <w:rFonts w:ascii="Times New Roman" w:hAnsi="Times New Roman" w:cs="Times New Roman"/>
          <w:color w:val="auto"/>
          <w:spacing w:val="-4"/>
          <w:sz w:val="28"/>
          <w:szCs w:val="28"/>
        </w:rPr>
        <w:t xml:space="preserve"> hiệu quả cao</w:t>
      </w:r>
      <w:r w:rsidRPr="00AD0FC2">
        <w:rPr>
          <w:rFonts w:ascii="Times New Roman" w:hAnsi="Times New Roman" w:cs="Times New Roman"/>
          <w:color w:val="auto"/>
          <w:spacing w:val="-4"/>
          <w:sz w:val="28"/>
          <w:szCs w:val="28"/>
          <w:lang w:val="nl-NL"/>
        </w:rPr>
        <w:t xml:space="preserve">, linh hoạt, sáng tạo, vừa phù hợp với thực tế, gắn với việc thực hiện Nghị quyết số 84/NQ-CP ngày 29/5/2020 của Chính phủ về các nhiệm vụ giải pháp tiếp tục tháo gỡ khó khăn cho sản xuất kinh doanh, thúc đẩy giải ngân vốn đầu tư công và bảo đảm trật tự an toàn xã hội trong bối cảnh đại dịch Covid-19, Chỉ thị số 20/CT-TTg về thanh tra không vượt quá 01 lần/năm đối với 01 doanh nghiệp, </w:t>
      </w:r>
      <w:r w:rsidRPr="00AD0FC2">
        <w:rPr>
          <w:rFonts w:ascii="Times New Roman" w:hAnsi="Times New Roman" w:cs="Times New Roman"/>
          <w:bCs/>
          <w:iCs/>
          <w:color w:val="auto"/>
          <w:spacing w:val="-4"/>
          <w:sz w:val="28"/>
          <w:szCs w:val="28"/>
          <w:lang w:val="en-US"/>
        </w:rPr>
        <w:t>Chỉ thị số 10/CT-TTg ngày 22/4/2019 của Thủ tướng Chính phủ về việc tăng cường xử lý, ngăn chặn có hiệu quả tình trạng nhũng nhiễu, gây phiền hà cho người dân, doanh nghiệp trong giải quyết công việc</w:t>
      </w:r>
      <w:r w:rsidR="006F6D22">
        <w:rPr>
          <w:rFonts w:ascii="Times New Roman" w:hAnsi="Times New Roman" w:cs="Times New Roman"/>
          <w:color w:val="auto"/>
          <w:spacing w:val="-4"/>
          <w:sz w:val="28"/>
          <w:szCs w:val="28"/>
          <w:lang w:val="nl-NL"/>
        </w:rPr>
        <w:t xml:space="preserve">; </w:t>
      </w:r>
      <w:r w:rsidR="00420DFD">
        <w:rPr>
          <w:rFonts w:ascii="Times New Roman" w:hAnsi="Times New Roman" w:cs="Times New Roman"/>
          <w:color w:val="auto"/>
          <w:spacing w:val="-4"/>
          <w:sz w:val="28"/>
          <w:szCs w:val="28"/>
          <w:lang w:val="nl-NL"/>
        </w:rPr>
        <w:t>nắm tình hình, chuẩn bị xây dựng Kế hoạch thanh tra năm 2023 đảm bảo theo định hướng Chương trình thanh tra của Thanh tra Chính phủ và hướng dẫn của Thanh tra tỉnh.</w:t>
      </w:r>
    </w:p>
    <w:p w:rsidR="00C40DE1" w:rsidRPr="00420DFD" w:rsidRDefault="00AD0FC2" w:rsidP="00AD0FC2">
      <w:pPr>
        <w:spacing w:before="40"/>
        <w:ind w:firstLine="567"/>
        <w:jc w:val="both"/>
        <w:rPr>
          <w:rFonts w:ascii="Times New Roman" w:hAnsi="Times New Roman" w:cs="Times New Roman"/>
          <w:spacing w:val="-4"/>
          <w:sz w:val="28"/>
          <w:szCs w:val="28"/>
          <w:lang w:val="en-US"/>
        </w:rPr>
      </w:pPr>
      <w:r w:rsidRPr="00AD0FC2">
        <w:rPr>
          <w:rFonts w:ascii="Times New Roman" w:hAnsi="Times New Roman" w:cs="Times New Roman"/>
          <w:color w:val="auto"/>
          <w:spacing w:val="-4"/>
          <w:sz w:val="28"/>
          <w:szCs w:val="28"/>
          <w:lang w:val="nl-NL"/>
        </w:rPr>
        <w:t>Nâng cao chất lượng các cuộc thanh tra, kể cả thanh tra trách nhiệm của Thủ trưởng trong việc thực hiện pháp luật về thanh tra, gắn với chất lượng kết luận thanh tra; tiếp tục đẩy mạnh, nâng cao hiệu quả công tác xử lý sau thanh tra</w:t>
      </w:r>
      <w:r w:rsidR="00420DFD">
        <w:rPr>
          <w:rFonts w:ascii="Times New Roman" w:hAnsi="Times New Roman" w:cs="Times New Roman"/>
          <w:spacing w:val="-4"/>
          <w:sz w:val="28"/>
          <w:szCs w:val="28"/>
          <w:lang w:val="nl-NL"/>
        </w:rPr>
        <w:t xml:space="preserve">; tiếp tục hướng dẫn và thực hiện cập nhật dữ liệu </w:t>
      </w:r>
      <w:r w:rsidR="00420DFD">
        <w:rPr>
          <w:rFonts w:ascii="Times New Roman" w:hAnsi="Times New Roman"/>
          <w:sz w:val="28"/>
          <w:szCs w:val="28"/>
        </w:rPr>
        <w:t>trên phần mềm “Cơ sở dữ liệu quản lý các cuộc thanh tra trên địa bàn tỉnh Tây Ninh”</w:t>
      </w:r>
      <w:r w:rsidR="00420DFD">
        <w:rPr>
          <w:rFonts w:ascii="Times New Roman" w:hAnsi="Times New Roman"/>
          <w:sz w:val="28"/>
          <w:szCs w:val="28"/>
          <w:lang w:val="en-US"/>
        </w:rPr>
        <w:t>.</w:t>
      </w:r>
    </w:p>
    <w:p w:rsidR="00C40DE1" w:rsidRPr="008A475E" w:rsidRDefault="00C40DE1" w:rsidP="002F0FDF">
      <w:pPr>
        <w:spacing w:before="40"/>
        <w:ind w:firstLine="567"/>
        <w:jc w:val="both"/>
        <w:rPr>
          <w:rFonts w:ascii="Times New Roman" w:hAnsi="Times New Roman" w:cs="Times New Roman"/>
          <w:b/>
          <w:color w:val="auto"/>
          <w:sz w:val="28"/>
          <w:szCs w:val="28"/>
          <w:lang w:val="nl-NL"/>
        </w:rPr>
      </w:pPr>
      <w:r w:rsidRPr="008A475E">
        <w:rPr>
          <w:rFonts w:ascii="Times New Roman" w:hAnsi="Times New Roman" w:cs="Times New Roman"/>
          <w:b/>
          <w:color w:val="auto"/>
          <w:sz w:val="28"/>
          <w:szCs w:val="28"/>
          <w:lang w:val="nl-NL"/>
        </w:rPr>
        <w:t xml:space="preserve"> 2. Công tác tiếp công dân, giải quyết khiếu nại, tố cáo</w:t>
      </w:r>
    </w:p>
    <w:p w:rsidR="00AD0FC2" w:rsidRPr="00AD0FC2" w:rsidRDefault="00AD0FC2" w:rsidP="00AD0FC2">
      <w:pPr>
        <w:tabs>
          <w:tab w:val="left" w:pos="988"/>
        </w:tabs>
        <w:spacing w:before="40"/>
        <w:ind w:firstLine="567"/>
        <w:jc w:val="both"/>
        <w:rPr>
          <w:rFonts w:ascii="Times New Roman" w:hAnsi="Times New Roman" w:cs="Times New Roman"/>
          <w:color w:val="auto"/>
          <w:sz w:val="28"/>
          <w:szCs w:val="28"/>
          <w:lang w:val="nb-NO"/>
        </w:rPr>
      </w:pPr>
      <w:r w:rsidRPr="00AD0FC2">
        <w:rPr>
          <w:rFonts w:ascii="Times New Roman" w:hAnsi="Times New Roman" w:cs="Times New Roman"/>
          <w:color w:val="auto"/>
          <w:sz w:val="28"/>
          <w:szCs w:val="28"/>
          <w:lang w:val="nb-NO"/>
        </w:rPr>
        <w:t>Tiếp tục chỉ đạo các cấp, các ngành tăng cường kiểm tra, rà soát các lĩnh vực liên quan đến đất đai, giải phóng mặt bằng, tài chính, đầu tư xây dựng cơ bản, chính sách chế độ bảo hiểm xã hội thực hiện đúng theo quy định của pháp luật; thực hiện nghiêm túc quy chế dân chủ ở cơ sở; công khai, minh bạch các chủ trương chính sách cho người dân, nhằm hạn chế thấp nhất việc phát sinh khiếu nại, tố cáo.</w:t>
      </w:r>
    </w:p>
    <w:p w:rsidR="00AD0FC2" w:rsidRPr="00AD0FC2" w:rsidRDefault="00AD0FC2" w:rsidP="00AD0FC2">
      <w:pPr>
        <w:tabs>
          <w:tab w:val="left" w:pos="988"/>
        </w:tabs>
        <w:spacing w:before="40"/>
        <w:ind w:firstLine="567"/>
        <w:jc w:val="both"/>
        <w:rPr>
          <w:rFonts w:ascii="Times New Roman" w:hAnsi="Times New Roman" w:cs="Times New Roman"/>
          <w:color w:val="auto"/>
          <w:sz w:val="28"/>
          <w:szCs w:val="28"/>
          <w:lang w:val="en-US"/>
        </w:rPr>
      </w:pPr>
      <w:r w:rsidRPr="00AD0FC2">
        <w:rPr>
          <w:rFonts w:ascii="Times New Roman" w:hAnsi="Times New Roman" w:cs="Times New Roman"/>
          <w:color w:val="auto"/>
          <w:sz w:val="28"/>
          <w:szCs w:val="28"/>
          <w:lang w:val="nb-NO"/>
        </w:rPr>
        <w:t xml:space="preserve">Thực hiện nghiêm túc quy định của Luật Tiếp công dân, Quy định số 11-QĐi/TW ngày 18/02/2019 và Chỉ thị số 35/CT-TW ngày 26/5/2014 của Bộ Chính trị, người đứng đầu phải trực tiếp tiếp công dân định kỳ, khi tiếp định kỳ phải gắn với vụ việc cụ thể, nhất là các vụ việc phức tạp, có dấu hiệu hình thành điểm nóng để chỉ đạo kịp thời, chặt chẽ; tăng cường công tác hòa giải ở cơ sở, trực tiếp đối thoại với công dân, nhất là vụ việc phức tạp, đông người; nêu cao trách nhiệm của thủ trưởng, người được giao thụ lý; tăng cường cải cách thủ tục hành chính. </w:t>
      </w:r>
      <w:r w:rsidR="007963B0">
        <w:rPr>
          <w:rFonts w:ascii="Times New Roman" w:hAnsi="Times New Roman" w:cs="Times New Roman"/>
          <w:color w:val="auto"/>
          <w:sz w:val="28"/>
          <w:szCs w:val="28"/>
          <w:lang w:val="nb-NO"/>
        </w:rPr>
        <w:t>Tiếp tục t</w:t>
      </w:r>
      <w:r w:rsidRPr="00AD0FC2">
        <w:rPr>
          <w:rFonts w:ascii="Times New Roman" w:hAnsi="Times New Roman" w:cs="Times New Roman"/>
          <w:color w:val="auto"/>
          <w:sz w:val="28"/>
          <w:szCs w:val="28"/>
          <w:lang w:val="nb-NO"/>
        </w:rPr>
        <w:t xml:space="preserve">riển khai thực hiện Đề án </w:t>
      </w:r>
      <w:r w:rsidRPr="00AD0FC2">
        <w:rPr>
          <w:rFonts w:ascii="Times New Roman" w:hAnsi="Times New Roman" w:cs="Times New Roman"/>
          <w:i/>
          <w:color w:val="auto"/>
          <w:sz w:val="28"/>
          <w:szCs w:val="28"/>
        </w:rPr>
        <w:t xml:space="preserve">“Nâng cao chất lượng công tác tiếp công dân, gắn </w:t>
      </w:r>
      <w:r w:rsidRPr="00AD0FC2">
        <w:rPr>
          <w:rFonts w:ascii="Times New Roman" w:hAnsi="Times New Roman" w:cs="Times New Roman"/>
          <w:i/>
          <w:color w:val="auto"/>
          <w:sz w:val="28"/>
          <w:szCs w:val="28"/>
        </w:rPr>
        <w:lastRenderedPageBreak/>
        <w:t>với thực hiện Cơ sở dữ liệu Quốc gia về tiếp công dân, giải quyết khiếu nại, tố cáo giai đoạn 2021 - 2025</w:t>
      </w:r>
      <w:r w:rsidRPr="00AD0FC2">
        <w:rPr>
          <w:rFonts w:ascii="Times New Roman" w:hAnsi="Times New Roman" w:cs="Times New Roman"/>
          <w:color w:val="auto"/>
          <w:sz w:val="28"/>
          <w:szCs w:val="28"/>
        </w:rPr>
        <w:t>”</w:t>
      </w:r>
      <w:r w:rsidR="00D01A53" w:rsidRPr="00D01A53">
        <w:t xml:space="preserve"> </w:t>
      </w:r>
      <w:r w:rsidR="00D01A53" w:rsidRPr="00D01A53">
        <w:rPr>
          <w:rFonts w:ascii="Times New Roman" w:hAnsi="Times New Roman" w:cs="Times New Roman"/>
          <w:color w:val="auto"/>
          <w:sz w:val="28"/>
          <w:szCs w:val="28"/>
        </w:rPr>
        <w:t>gắn với thực hiện Nghị định số 55/2022/NĐ-CP ngày 23/8/2022 của Chính phủ quy định Cơ sở dữ liệu quốc gia về công tác tiếp công dân, xử lý đơn, giải quyết khiếu nại, tố cáo, kiến nghị, phản ánh</w:t>
      </w:r>
      <w:r w:rsidR="0057300B">
        <w:rPr>
          <w:rFonts w:ascii="Times New Roman" w:hAnsi="Times New Roman" w:cs="Times New Roman"/>
          <w:color w:val="auto"/>
          <w:sz w:val="28"/>
          <w:szCs w:val="28"/>
          <w:lang w:val="en-US"/>
        </w:rPr>
        <w:t xml:space="preserve">; chấp hành nghiêm chế độ báo cáo theo yêu cầu tại Công văn số 146/TTr-VP ngày 24/3/2022 về việc </w:t>
      </w:r>
      <w:r w:rsidR="0057300B" w:rsidRPr="0057300B">
        <w:rPr>
          <w:rFonts w:ascii="Times New Roman" w:hAnsi="Times New Roman" w:cs="Times New Roman"/>
          <w:color w:val="auto"/>
          <w:sz w:val="28"/>
          <w:szCs w:val="28"/>
          <w:lang w:val="en-US"/>
        </w:rPr>
        <w:t>báo cáo việc thực hiện Đề án “Nâng cao chất lượng công tác tiếp công dân, gắn với thực hiện Cơ sở dữ liệu Quốc gia về tiếp công dân, giải quyết khiếu nại, tố cáo giai đoạn 2021</w:t>
      </w:r>
      <w:r w:rsidR="0057300B">
        <w:rPr>
          <w:rFonts w:ascii="Times New Roman" w:hAnsi="Times New Roman" w:cs="Times New Roman"/>
          <w:color w:val="auto"/>
          <w:sz w:val="28"/>
          <w:szCs w:val="28"/>
          <w:lang w:val="en-US"/>
        </w:rPr>
        <w:t>-2025</w:t>
      </w:r>
      <w:r w:rsidR="0057300B" w:rsidRPr="0057300B">
        <w:rPr>
          <w:rFonts w:ascii="Times New Roman" w:hAnsi="Times New Roman" w:cs="Times New Roman"/>
          <w:color w:val="auto"/>
          <w:sz w:val="28"/>
          <w:szCs w:val="28"/>
          <w:lang w:val="en-US"/>
        </w:rPr>
        <w:t>”</w:t>
      </w:r>
      <w:r w:rsidRPr="00AD0FC2">
        <w:rPr>
          <w:rFonts w:ascii="Times New Roman" w:hAnsi="Times New Roman" w:cs="Times New Roman"/>
          <w:color w:val="auto"/>
          <w:sz w:val="28"/>
          <w:szCs w:val="28"/>
          <w:lang w:val="en-US"/>
        </w:rPr>
        <w:t>.</w:t>
      </w:r>
    </w:p>
    <w:p w:rsidR="00AD0FC2" w:rsidRPr="00AD0FC2" w:rsidRDefault="00AD0FC2" w:rsidP="00AD0FC2">
      <w:pPr>
        <w:tabs>
          <w:tab w:val="left" w:pos="988"/>
        </w:tabs>
        <w:spacing w:before="40"/>
        <w:ind w:firstLine="567"/>
        <w:jc w:val="both"/>
        <w:rPr>
          <w:rFonts w:ascii="Times New Roman" w:hAnsi="Times New Roman" w:cs="Times New Roman"/>
          <w:color w:val="auto"/>
          <w:sz w:val="28"/>
          <w:szCs w:val="28"/>
          <w:lang w:val="nb-NO"/>
        </w:rPr>
      </w:pPr>
      <w:r w:rsidRPr="00AD0FC2">
        <w:rPr>
          <w:rFonts w:ascii="Times New Roman" w:hAnsi="Times New Roman" w:cs="Times New Roman"/>
          <w:color w:val="auto"/>
          <w:sz w:val="28"/>
          <w:szCs w:val="28"/>
          <w:lang w:val="pt-BR"/>
        </w:rPr>
        <w:t>Tiếp tục tăng cường công tác kiểm tra, thanh tra trách nhiệm đối với thủ trưởng các cấp trong việc thực hiện nhiệm vụ tiếp công dân, giải quyết khiếu nại, tố cáo; kịp thời chấn chỉnh khắc phục có hiệu quả các hạn chế. Đôn đốc, tổ chức thực hiện các quyết định giải quyết khiếu nại, quyết định giải quyết tranh chấp về đất đai đã có hiệu lực pháp luật; kiên quyết xử lý các trường hợp khiếu nại, tố cáo đã được giải quyết thỏa đáng, có lý, có tình, đúng pháp luật, hết thẩm quyền nhưng lợi dụng quyền khiếu nại, tố cáo để gây mất an ninh trật tự tại trụ sở các cơ quan nhà nước và nơi công cộng</w:t>
      </w:r>
      <w:r w:rsidRPr="00AD0FC2">
        <w:rPr>
          <w:rFonts w:ascii="Times New Roman" w:hAnsi="Times New Roman" w:cs="Times New Roman"/>
          <w:color w:val="auto"/>
          <w:sz w:val="28"/>
          <w:szCs w:val="28"/>
          <w:lang w:val="nb-NO"/>
        </w:rPr>
        <w:t>.</w:t>
      </w:r>
    </w:p>
    <w:p w:rsidR="00AD0FC2" w:rsidRPr="00AD0FC2" w:rsidRDefault="00AD0FC2" w:rsidP="00AD0FC2">
      <w:pPr>
        <w:tabs>
          <w:tab w:val="left" w:pos="988"/>
        </w:tabs>
        <w:spacing w:before="40"/>
        <w:ind w:firstLine="567"/>
        <w:jc w:val="both"/>
        <w:rPr>
          <w:rFonts w:ascii="Times New Roman" w:hAnsi="Times New Roman" w:cs="Times New Roman"/>
          <w:color w:val="auto"/>
          <w:sz w:val="28"/>
          <w:szCs w:val="28"/>
          <w:lang w:val="nb-NO"/>
        </w:rPr>
      </w:pPr>
      <w:r w:rsidRPr="00AD0FC2">
        <w:rPr>
          <w:rFonts w:ascii="Times New Roman" w:hAnsi="Times New Roman" w:cs="Times New Roman"/>
          <w:color w:val="auto"/>
          <w:sz w:val="28"/>
          <w:szCs w:val="28"/>
          <w:lang w:val="nb-NO"/>
        </w:rPr>
        <w:t>Yêu cầu UBND các huyện, thị xã, thành phố tiếp tục chỉ đạo các xã, phường, thị trấn rà soát thực hiện chế độ bồi dưỡng cho người làm nhiệm vụ tiếp công dân phải thực hiện chế độ này theo đúng quy định của pháp luật, Nghị quyết của HĐND tỉnh và Quyết định của UBND tỉnh, nếu chưa thực hiện phải báo cáo rõ lý do và hướng khắc phục.</w:t>
      </w:r>
    </w:p>
    <w:p w:rsidR="00E91FA0" w:rsidRPr="00E91FA0" w:rsidRDefault="00AD0FC2" w:rsidP="00AD0FC2">
      <w:pPr>
        <w:tabs>
          <w:tab w:val="left" w:pos="988"/>
        </w:tabs>
        <w:spacing w:before="40"/>
        <w:ind w:firstLine="567"/>
        <w:jc w:val="both"/>
        <w:rPr>
          <w:rFonts w:ascii="Times New Roman" w:eastAsia="Calibri" w:hAnsi="Times New Roman" w:cs="Times New Roman"/>
          <w:color w:val="auto"/>
          <w:sz w:val="28"/>
          <w:szCs w:val="28"/>
          <w:lang w:val="pt-BR" w:eastAsia="en-US"/>
        </w:rPr>
      </w:pPr>
      <w:r w:rsidRPr="00AD0FC2">
        <w:rPr>
          <w:rFonts w:ascii="Times New Roman" w:hAnsi="Times New Roman" w:cs="Times New Roman"/>
          <w:color w:val="auto"/>
          <w:sz w:val="28"/>
          <w:szCs w:val="28"/>
          <w:lang w:val="nb-NO"/>
        </w:rPr>
        <w:t>Kịp thời củng cố, kiện toàn đội ngũ công chức làm công tác tiếp công dân, giải quyết khiếu nại, tố cáo đảm bảo số lượng và chất lượng; quan tâm hướng dẫn, tập huấn, bồi dưỡng nghiệp vụ về tiếp công dân, giải quyết khiếu nại, tố cáo</w:t>
      </w:r>
      <w:r w:rsidR="009C4E3E" w:rsidRPr="009C4E3E">
        <w:rPr>
          <w:rFonts w:ascii="Times New Roman" w:eastAsia="Calibri" w:hAnsi="Times New Roman" w:cs="Times New Roman"/>
          <w:color w:val="auto"/>
          <w:sz w:val="28"/>
          <w:szCs w:val="28"/>
          <w:lang w:val="nb-NO" w:eastAsia="en-US"/>
        </w:rPr>
        <w:t>.</w:t>
      </w:r>
    </w:p>
    <w:p w:rsidR="00C40DE1" w:rsidRPr="008A475E" w:rsidRDefault="00C40DE1" w:rsidP="002F0FDF">
      <w:pPr>
        <w:spacing w:before="40"/>
        <w:ind w:firstLine="567"/>
        <w:jc w:val="both"/>
        <w:rPr>
          <w:rFonts w:ascii="Times New Roman" w:hAnsi="Times New Roman" w:cs="Times New Roman"/>
          <w:sz w:val="28"/>
          <w:szCs w:val="28"/>
          <w:lang w:val="nl-NL"/>
        </w:rPr>
      </w:pPr>
      <w:r w:rsidRPr="008A475E">
        <w:rPr>
          <w:rFonts w:ascii="Times New Roman" w:hAnsi="Times New Roman" w:cs="Times New Roman"/>
          <w:b/>
          <w:sz w:val="28"/>
          <w:szCs w:val="28"/>
        </w:rPr>
        <w:t>3. Công tác phòng, chống tham nhũng</w:t>
      </w:r>
    </w:p>
    <w:p w:rsidR="00D01A53" w:rsidRPr="00D01A53" w:rsidRDefault="00D01A53" w:rsidP="00D01A53">
      <w:pPr>
        <w:spacing w:before="40"/>
        <w:ind w:firstLine="567"/>
        <w:jc w:val="both"/>
        <w:rPr>
          <w:rFonts w:ascii="Times New Roman" w:hAnsi="Times New Roman" w:cs="Times New Roman"/>
          <w:color w:val="auto"/>
          <w:spacing w:val="4"/>
          <w:sz w:val="28"/>
          <w:szCs w:val="28"/>
          <w:lang w:val="en-US"/>
        </w:rPr>
      </w:pPr>
      <w:r w:rsidRPr="00D01A53">
        <w:rPr>
          <w:rFonts w:ascii="Times New Roman" w:hAnsi="Times New Roman" w:cs="Times New Roman"/>
          <w:color w:val="auto"/>
          <w:spacing w:val="4"/>
          <w:sz w:val="28"/>
          <w:szCs w:val="28"/>
          <w:lang w:val="en-US"/>
        </w:rPr>
        <w:t>Tiếp tục tăng cường thực hiện các biện pháp phòng ngừa tham nhũng; xử lý nghiêm minh, kịp thời các hành vi tham nhũng bị phát hiện.</w:t>
      </w:r>
    </w:p>
    <w:p w:rsidR="00D01A53" w:rsidRPr="00D01A53" w:rsidRDefault="00D01A53" w:rsidP="00D01A53">
      <w:pPr>
        <w:spacing w:before="40"/>
        <w:ind w:firstLine="567"/>
        <w:jc w:val="both"/>
        <w:rPr>
          <w:rFonts w:ascii="Times New Roman" w:hAnsi="Times New Roman" w:cs="Times New Roman"/>
          <w:color w:val="auto"/>
          <w:spacing w:val="4"/>
          <w:sz w:val="28"/>
          <w:szCs w:val="28"/>
          <w:lang w:val="en-US"/>
        </w:rPr>
      </w:pPr>
      <w:r w:rsidRPr="00D01A53">
        <w:rPr>
          <w:rFonts w:ascii="Times New Roman" w:hAnsi="Times New Roman" w:cs="Times New Roman"/>
          <w:color w:val="auto"/>
          <w:spacing w:val="4"/>
          <w:sz w:val="28"/>
          <w:szCs w:val="28"/>
          <w:lang w:val="en-US"/>
        </w:rPr>
        <w:t>Đa dạng hóa các hình thức tuyên truyền, hướng dẫn quy định pháp luật về PCTN cho các cơ quan, địa phương thực hiện; tăng cường công tác thanh tra theo Kế hoạch đã được UBND tỉnh phê duyệt; đảm bảo có trọng tâm, trọng điểm, tập trung vào những nội dung dễ phát sinh sai phạm, tiêu cực về tham nhũng; khảo sát trực tiếp tại một số tổ chức, doanh nghiệp khu vực ngoài Nhà nước theo kế hoạch để tham mưu chỉ đạo thực hiện đảm bảo bám sát nội dung của bộ chỉ số PCTN của Thanh tra Chính phủ.</w:t>
      </w:r>
    </w:p>
    <w:p w:rsidR="00D01A53" w:rsidRPr="00D01A53" w:rsidRDefault="00D01A53" w:rsidP="00D01A53">
      <w:pPr>
        <w:spacing w:before="40"/>
        <w:ind w:firstLine="567"/>
        <w:jc w:val="both"/>
        <w:rPr>
          <w:rFonts w:ascii="Times New Roman" w:hAnsi="Times New Roman" w:cs="Times New Roman"/>
          <w:color w:val="auto"/>
          <w:spacing w:val="4"/>
          <w:sz w:val="28"/>
          <w:szCs w:val="28"/>
          <w:lang w:val="en-US"/>
        </w:rPr>
      </w:pPr>
      <w:r w:rsidRPr="00D01A53">
        <w:rPr>
          <w:rFonts w:ascii="Times New Roman" w:hAnsi="Times New Roman" w:cs="Times New Roman"/>
          <w:color w:val="auto"/>
          <w:spacing w:val="4"/>
          <w:sz w:val="28"/>
          <w:szCs w:val="28"/>
          <w:lang w:val="en-US"/>
        </w:rPr>
        <w:t xml:space="preserve">Tiếp tục tinh thần chỉ đạo tại buổi tập huấn trong tháng 05/2022 của lãnh đạo Cục IV, Thanh tra Chính phủ về việc tăng cường tất cả cách thức, biện pháp để phát hiện, xử lý nhiều vụ tham </w:t>
      </w:r>
      <w:bookmarkStart w:id="2" w:name="_GoBack"/>
      <w:bookmarkEnd w:id="2"/>
      <w:r w:rsidRPr="00D01A53">
        <w:rPr>
          <w:rFonts w:ascii="Times New Roman" w:hAnsi="Times New Roman" w:cs="Times New Roman"/>
          <w:color w:val="auto"/>
          <w:spacing w:val="4"/>
          <w:sz w:val="28"/>
          <w:szCs w:val="28"/>
          <w:lang w:val="en-US"/>
        </w:rPr>
        <w:t>nhũng, xử lý trách nhiệm lãnh đạo để xảy ra tham nhũng.</w:t>
      </w:r>
    </w:p>
    <w:p w:rsidR="00D01A53" w:rsidRPr="00D01A53" w:rsidRDefault="00D01A53" w:rsidP="00D01A53">
      <w:pPr>
        <w:spacing w:before="40"/>
        <w:ind w:firstLine="567"/>
        <w:jc w:val="both"/>
        <w:rPr>
          <w:rFonts w:ascii="Times New Roman" w:hAnsi="Times New Roman" w:cs="Times New Roman"/>
          <w:color w:val="auto"/>
          <w:spacing w:val="4"/>
          <w:sz w:val="28"/>
          <w:szCs w:val="28"/>
          <w:lang w:val="en-US"/>
        </w:rPr>
      </w:pPr>
      <w:r w:rsidRPr="00D01A53">
        <w:rPr>
          <w:rFonts w:ascii="Times New Roman" w:hAnsi="Times New Roman" w:cs="Times New Roman"/>
          <w:color w:val="auto"/>
          <w:spacing w:val="4"/>
          <w:sz w:val="28"/>
          <w:szCs w:val="28"/>
        </w:rPr>
        <w:t>Tập trung triển khai kiểm tra công tác PCTN đối với các tổ chức và doanh nghiệp khu vực ngoài nhà nước.</w:t>
      </w:r>
    </w:p>
    <w:p w:rsidR="00C064F3" w:rsidRDefault="00D01A53" w:rsidP="00D01A53">
      <w:pPr>
        <w:spacing w:before="40"/>
        <w:ind w:firstLine="567"/>
        <w:jc w:val="both"/>
        <w:rPr>
          <w:rFonts w:ascii="Times New Roman" w:hAnsi="Times New Roman" w:cs="Times New Roman"/>
          <w:spacing w:val="4"/>
          <w:sz w:val="28"/>
          <w:szCs w:val="28"/>
          <w:lang w:val="en-US"/>
        </w:rPr>
      </w:pPr>
      <w:r w:rsidRPr="00D01A53">
        <w:rPr>
          <w:rFonts w:ascii="Times New Roman" w:hAnsi="Times New Roman" w:cs="Times New Roman"/>
          <w:color w:val="auto"/>
          <w:spacing w:val="4"/>
          <w:sz w:val="28"/>
          <w:szCs w:val="28"/>
          <w:lang w:val="en-US"/>
        </w:rPr>
        <w:t xml:space="preserve">Chuẩn bị phục vụ Đoàn Thanh tra trách nhiệm Chủ tịch UBND tỉnh do Thanh tra Chính phủ chủ trì, trong đó có nội dung công tác PCTN; chuẩn bị yêu cầu các cơ quan, địa phương rà soát, cung cấp hồ sơ công tác PCTN năm </w:t>
      </w:r>
      <w:r w:rsidRPr="00D01A53">
        <w:rPr>
          <w:rFonts w:ascii="Times New Roman" w:hAnsi="Times New Roman" w:cs="Times New Roman"/>
          <w:color w:val="auto"/>
          <w:spacing w:val="4"/>
          <w:sz w:val="28"/>
          <w:szCs w:val="28"/>
          <w:lang w:val="en-US"/>
        </w:rPr>
        <w:lastRenderedPageBreak/>
        <w:t>2022 theo Bộ Chỉ số của Thanh tra Chính phủ bảo đảm tiến độ, chất lượng làm cơ sở nhận định những hạn chế, thiếu sót để chấn chỉnh, khắc phục trong thời gian tới</w:t>
      </w:r>
      <w:r w:rsidR="00C064F3">
        <w:rPr>
          <w:rFonts w:ascii="Times New Roman" w:hAnsi="Times New Roman" w:cs="Times New Roman"/>
          <w:spacing w:val="4"/>
          <w:sz w:val="28"/>
          <w:szCs w:val="28"/>
          <w:lang w:val="en-US"/>
        </w:rPr>
        <w:t>.</w:t>
      </w:r>
    </w:p>
    <w:p w:rsidR="00C40DE1" w:rsidRPr="008A475E" w:rsidRDefault="00C40DE1" w:rsidP="002F0FDF">
      <w:pPr>
        <w:spacing w:before="40"/>
        <w:ind w:firstLine="567"/>
        <w:jc w:val="both"/>
        <w:rPr>
          <w:rStyle w:val="Bodytext2"/>
          <w:b w:val="0"/>
          <w:sz w:val="28"/>
          <w:szCs w:val="28"/>
        </w:rPr>
      </w:pPr>
      <w:r w:rsidRPr="008A475E">
        <w:rPr>
          <w:rFonts w:ascii="Times New Roman" w:hAnsi="Times New Roman" w:cs="Times New Roman"/>
          <w:b/>
          <w:sz w:val="28"/>
          <w:szCs w:val="28"/>
        </w:rPr>
        <w:t>4.</w:t>
      </w:r>
      <w:r w:rsidRPr="008A475E">
        <w:rPr>
          <w:rFonts w:ascii="Times New Roman" w:hAnsi="Times New Roman" w:cs="Times New Roman"/>
          <w:sz w:val="28"/>
          <w:szCs w:val="28"/>
        </w:rPr>
        <w:t xml:space="preserve"> </w:t>
      </w:r>
      <w:r w:rsidRPr="008A475E">
        <w:rPr>
          <w:rStyle w:val="Bodytext2"/>
          <w:sz w:val="28"/>
          <w:szCs w:val="28"/>
        </w:rPr>
        <w:t>Công tác xây dựng ngành</w:t>
      </w:r>
    </w:p>
    <w:p w:rsidR="00C40DE1" w:rsidRDefault="00C40DE1" w:rsidP="002F0FDF">
      <w:pPr>
        <w:pStyle w:val="Vnbnnidung20"/>
        <w:shd w:val="clear" w:color="auto" w:fill="auto"/>
        <w:tabs>
          <w:tab w:val="left" w:pos="988"/>
        </w:tabs>
        <w:spacing w:before="40" w:after="0" w:line="240" w:lineRule="auto"/>
        <w:ind w:firstLine="567"/>
        <w:jc w:val="both"/>
        <w:rPr>
          <w:rFonts w:ascii="Times New Roman" w:hAnsi="Times New Roman"/>
          <w:szCs w:val="28"/>
          <w:lang w:val="pt-BR"/>
        </w:rPr>
      </w:pPr>
      <w:r w:rsidRPr="008A475E">
        <w:rPr>
          <w:rFonts w:ascii="Times New Roman" w:hAnsi="Times New Roman"/>
          <w:szCs w:val="28"/>
          <w:lang w:val="pt-BR"/>
        </w:rPr>
        <w:t>Thực hiện nghiêm túc các Chỉ thị, Nghị quyết của Đảng, các quy định của Nhà Nước, giữ vững kỷ luật, kỷ cương ngành thanh tra</w:t>
      </w:r>
      <w:r w:rsidR="001E7CFC">
        <w:rPr>
          <w:rFonts w:ascii="Times New Roman" w:hAnsi="Times New Roman"/>
          <w:szCs w:val="28"/>
          <w:lang w:val="pt-BR"/>
        </w:rPr>
        <w:t xml:space="preserve">; </w:t>
      </w:r>
      <w:r w:rsidR="001E7CFC" w:rsidRPr="001E7CFC">
        <w:rPr>
          <w:rFonts w:ascii="Times New Roman" w:hAnsi="Times New Roman"/>
          <w:szCs w:val="28"/>
          <w:lang w:val="pt-BR"/>
        </w:rPr>
        <w:t xml:space="preserve">chỉ đạo chấp hành nghiêm </w:t>
      </w:r>
      <w:r w:rsidR="00AD0FC2" w:rsidRPr="00AD0FC2">
        <w:rPr>
          <w:rFonts w:ascii="Times New Roman" w:hAnsi="Times New Roman"/>
          <w:szCs w:val="28"/>
          <w:lang w:val="pt-BR"/>
        </w:rPr>
        <w:t>Chỉ thị số 10/CT-TTg ngày 22/4/2019 của Thủ tướng Chính phủ về việc tăng cường xử lý, ngăn chặn có hiệu quả tình trạng nhũng nhiễu, gây phiền hà cho người dân, doanh nghiệp trong giải quyết công việc</w:t>
      </w:r>
      <w:r w:rsidR="00AD0FC2">
        <w:rPr>
          <w:rFonts w:ascii="Times New Roman" w:hAnsi="Times New Roman"/>
          <w:szCs w:val="28"/>
          <w:lang w:val="pt-BR"/>
        </w:rPr>
        <w:t>;</w:t>
      </w:r>
      <w:r w:rsidR="001E7CFC" w:rsidRPr="001E7CFC">
        <w:rPr>
          <w:rFonts w:ascii="Times New Roman" w:hAnsi="Times New Roman"/>
          <w:szCs w:val="28"/>
          <w:lang w:val="pt-BR"/>
        </w:rPr>
        <w:t xml:space="preserve"> Thông tư số 01/2021/TT-TTCP ngày 11/3/2021 của Thanh tra Chính phủ quy định quy tắc ứng xử của cán bộ, công chức, viên chức trong ngành Thanh tra và cán bộ, công chức làm công tác tiếp công dân</w:t>
      </w:r>
      <w:r w:rsidR="001E7CFC">
        <w:rPr>
          <w:rFonts w:ascii="Times New Roman" w:hAnsi="Times New Roman"/>
          <w:szCs w:val="28"/>
          <w:lang w:val="pt-BR"/>
        </w:rPr>
        <w:t>;</w:t>
      </w:r>
      <w:r w:rsidRPr="008A475E">
        <w:rPr>
          <w:rFonts w:ascii="Times New Roman" w:hAnsi="Times New Roman"/>
          <w:szCs w:val="28"/>
          <w:lang w:val="pt-BR"/>
        </w:rPr>
        <w:t xml:space="preserve"> </w:t>
      </w:r>
      <w:r w:rsidR="001E7CFC">
        <w:rPr>
          <w:rFonts w:ascii="Times New Roman" w:hAnsi="Times New Roman"/>
          <w:szCs w:val="28"/>
          <w:lang w:val="pt-BR"/>
        </w:rPr>
        <w:t xml:space="preserve">chủ động đề xuất thủ trưởng cơ quan cùng cấp kịp thời kiện toàn, ổn định lực lượng công chức thanh tra; </w:t>
      </w:r>
      <w:r w:rsidRPr="008A475E">
        <w:rPr>
          <w:rFonts w:ascii="Times New Roman" w:hAnsi="Times New Roman"/>
          <w:szCs w:val="28"/>
          <w:lang w:val="pt-BR"/>
        </w:rPr>
        <w:t>đưa ứng dụng công nghệ thông tin trong quản lý, điều hành;</w:t>
      </w:r>
      <w:r w:rsidR="00EA60C3">
        <w:rPr>
          <w:rFonts w:ascii="Times New Roman" w:hAnsi="Times New Roman"/>
          <w:szCs w:val="28"/>
          <w:lang w:val="pt-BR"/>
        </w:rPr>
        <w:t xml:space="preserve"> </w:t>
      </w:r>
      <w:r w:rsidRPr="008A475E">
        <w:rPr>
          <w:rFonts w:ascii="Times New Roman" w:hAnsi="Times New Roman"/>
          <w:szCs w:val="28"/>
          <w:lang w:val="pt-BR"/>
        </w:rPr>
        <w:t>củng cố, kiện toàn, tập huấn, bồi dưỡng cho đội ngũ cán bộ, công chức ngành thanh tra về số lượng và chất lượng nhằm đáp ứng yêu cầu ngày càng cao trong thời gian tới; khen thưởng kịp thời, thiết thực, động viên công chức toàn ngành phấn đấu hoàn thành tốt chức trách, nhiệm vụ đượ</w:t>
      </w:r>
      <w:r w:rsidR="00FF2F74">
        <w:rPr>
          <w:rFonts w:ascii="Times New Roman" w:hAnsi="Times New Roman"/>
          <w:szCs w:val="28"/>
          <w:lang w:val="pt-BR"/>
        </w:rPr>
        <w:t>c giao.</w:t>
      </w:r>
    </w:p>
    <w:p w:rsidR="00FF2F74" w:rsidRPr="00573D56" w:rsidRDefault="00FF2F74" w:rsidP="002F0FDF">
      <w:pPr>
        <w:pStyle w:val="Vnbnnidung20"/>
        <w:shd w:val="clear" w:color="auto" w:fill="auto"/>
        <w:tabs>
          <w:tab w:val="left" w:pos="988"/>
        </w:tabs>
        <w:spacing w:before="40" w:after="0" w:line="240" w:lineRule="auto"/>
        <w:ind w:firstLine="567"/>
        <w:jc w:val="both"/>
        <w:rPr>
          <w:rFonts w:ascii="Times New Roman" w:hAnsi="Times New Roman"/>
          <w:b/>
          <w:color w:val="000000" w:themeColor="text1"/>
          <w:szCs w:val="28"/>
          <w:lang w:val="pt-BR"/>
        </w:rPr>
      </w:pPr>
      <w:r w:rsidRPr="00573D56">
        <w:rPr>
          <w:rFonts w:ascii="Times New Roman" w:hAnsi="Times New Roman"/>
          <w:b/>
          <w:color w:val="000000" w:themeColor="text1"/>
          <w:szCs w:val="28"/>
          <w:lang w:val="pt-BR"/>
        </w:rPr>
        <w:t>5. Công tác phối hợp</w:t>
      </w:r>
    </w:p>
    <w:p w:rsidR="00FF2F74" w:rsidRPr="006019A9" w:rsidRDefault="007E38CB" w:rsidP="002F0FDF">
      <w:pPr>
        <w:pStyle w:val="NormalWeb"/>
        <w:shd w:val="clear" w:color="auto" w:fill="FFFFFF"/>
        <w:spacing w:before="40" w:beforeAutospacing="0" w:after="0" w:afterAutospacing="0"/>
        <w:ind w:firstLine="567"/>
        <w:jc w:val="both"/>
        <w:rPr>
          <w:sz w:val="28"/>
          <w:szCs w:val="28"/>
        </w:rPr>
      </w:pPr>
      <w:r w:rsidRPr="006D59C1">
        <w:rPr>
          <w:color w:val="000000"/>
          <w:sz w:val="28"/>
          <w:szCs w:val="28"/>
          <w:shd w:val="clear" w:color="auto" w:fill="FFFFFF"/>
        </w:rPr>
        <w:t xml:space="preserve">Tiếp tục </w:t>
      </w:r>
      <w:r w:rsidR="007A558C" w:rsidRPr="006D59C1">
        <w:rPr>
          <w:color w:val="000000"/>
          <w:sz w:val="28"/>
          <w:szCs w:val="28"/>
          <w:shd w:val="clear" w:color="auto" w:fill="FFFFFF"/>
        </w:rPr>
        <w:t xml:space="preserve">quan tâm, lãnh đạo, chỉ đạo </w:t>
      </w:r>
      <w:r w:rsidRPr="006D59C1">
        <w:rPr>
          <w:color w:val="000000"/>
          <w:sz w:val="28"/>
          <w:szCs w:val="28"/>
          <w:shd w:val="clear" w:color="auto" w:fill="FFFFFF"/>
        </w:rPr>
        <w:t>thực hiện tốt các Quy chế phối hợ</w:t>
      </w:r>
      <w:r w:rsidR="006D59C1" w:rsidRPr="006D59C1">
        <w:rPr>
          <w:color w:val="000000"/>
          <w:sz w:val="28"/>
          <w:szCs w:val="28"/>
          <w:shd w:val="clear" w:color="auto" w:fill="FFFFFF"/>
        </w:rPr>
        <w:t>p;</w:t>
      </w:r>
      <w:r w:rsidR="006D59C1" w:rsidRPr="006D59C1">
        <w:rPr>
          <w:rFonts w:ascii="Arial" w:hAnsi="Arial" w:cs="Arial"/>
          <w:color w:val="333333"/>
          <w:sz w:val="20"/>
          <w:szCs w:val="20"/>
        </w:rPr>
        <w:t xml:space="preserve"> </w:t>
      </w:r>
      <w:r w:rsidR="006D59C1" w:rsidRPr="006019A9">
        <w:rPr>
          <w:sz w:val="28"/>
          <w:szCs w:val="28"/>
        </w:rPr>
        <w:t xml:space="preserve">tập trung cung cấp, trao đổi thông tin, phối hợp chặt chẽ trong việc phát hiện sai phạm, tiêu cực, tham nhũng qua công tác thanh tra, tiếp dân, giải quyết khiếu nại, tố cáo để tham mưu, đề xuất Ban Thường vụ Tỉnh ủy, Thường trực Tỉnh ủy xử lý kịp thời các hành vi sai phạm. </w:t>
      </w:r>
    </w:p>
    <w:p w:rsidR="00C40DE1" w:rsidRPr="008A475E" w:rsidRDefault="00C40DE1" w:rsidP="00C40DE1">
      <w:pPr>
        <w:pStyle w:val="BodyText"/>
        <w:shd w:val="clear" w:color="auto" w:fill="auto"/>
        <w:tabs>
          <w:tab w:val="left" w:pos="933"/>
        </w:tabs>
        <w:spacing w:before="0" w:line="240" w:lineRule="auto"/>
        <w:ind w:right="20" w:firstLine="567"/>
        <w:rPr>
          <w:rFonts w:ascii="Times New Roman" w:hAnsi="Times New Roman"/>
          <w:sz w:val="28"/>
          <w:szCs w:val="28"/>
        </w:rPr>
      </w:pPr>
    </w:p>
    <w:p w:rsidR="00C40DE1" w:rsidRPr="008A475E" w:rsidRDefault="00C40DE1" w:rsidP="00C40DE1">
      <w:pPr>
        <w:pStyle w:val="Bodytext21"/>
        <w:shd w:val="clear" w:color="auto" w:fill="auto"/>
        <w:spacing w:after="60" w:line="240" w:lineRule="auto"/>
        <w:ind w:firstLine="567"/>
        <w:rPr>
          <w:rStyle w:val="Bodytext2"/>
          <w:b/>
          <w:bCs/>
          <w:color w:val="000000"/>
          <w:sz w:val="28"/>
          <w:szCs w:val="28"/>
          <w:lang w:eastAsia="vi-VN"/>
        </w:rPr>
      </w:pPr>
      <w:r w:rsidRPr="008A475E">
        <w:rPr>
          <w:rStyle w:val="Bodytext2"/>
          <w:b/>
          <w:bCs/>
          <w:color w:val="000000"/>
          <w:sz w:val="28"/>
          <w:szCs w:val="28"/>
          <w:lang w:eastAsia="vi-VN"/>
        </w:rPr>
        <w:t xml:space="preserve">                                               THANH TRA TỈNH TÂY NINH</w:t>
      </w:r>
    </w:p>
    <w:p w:rsidR="00E2380A" w:rsidRPr="008A475E" w:rsidRDefault="00E2380A" w:rsidP="00C40DE1">
      <w:pPr>
        <w:rPr>
          <w:rStyle w:val="Bodytext2"/>
          <w:b w:val="0"/>
          <w:bCs w:val="0"/>
          <w:sz w:val="24"/>
          <w:szCs w:val="24"/>
          <w:shd w:val="clear" w:color="auto" w:fill="auto"/>
        </w:rPr>
      </w:pPr>
    </w:p>
    <w:sectPr w:rsidR="00E2380A" w:rsidRPr="008A475E" w:rsidSect="003D23B5">
      <w:headerReference w:type="default" r:id="rId8"/>
      <w:footerReference w:type="default" r:id="rId9"/>
      <w:pgSz w:w="11907" w:h="16840" w:code="9"/>
      <w:pgMar w:top="992" w:right="964" w:bottom="964" w:left="1701" w:header="0" w:footer="692"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A59" w:rsidRDefault="00341A59" w:rsidP="00324AED">
      <w:r>
        <w:separator/>
      </w:r>
    </w:p>
  </w:endnote>
  <w:endnote w:type="continuationSeparator" w:id="0">
    <w:p w:rsidR="00341A59" w:rsidRDefault="00341A59" w:rsidP="0032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452" w:rsidRPr="0065561D" w:rsidRDefault="002E7452">
    <w:pPr>
      <w:pStyle w:val="Footer"/>
      <w:jc w:val="right"/>
      <w:rPr>
        <w:rFonts w:ascii="Times New Roman" w:hAnsi="Times New Roman" w:cs="Times New Roman"/>
      </w:rPr>
    </w:pPr>
  </w:p>
  <w:p w:rsidR="002E7452" w:rsidRDefault="002E745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A59" w:rsidRDefault="00341A59" w:rsidP="00324AED">
      <w:r>
        <w:separator/>
      </w:r>
    </w:p>
  </w:footnote>
  <w:footnote w:type="continuationSeparator" w:id="0">
    <w:p w:rsidR="00341A59" w:rsidRDefault="00341A59" w:rsidP="00324AED">
      <w:r>
        <w:continuationSeparator/>
      </w:r>
    </w:p>
  </w:footnote>
  <w:footnote w:id="1">
    <w:p w:rsidR="002E7452" w:rsidRPr="00A64A92" w:rsidRDefault="002E7452" w:rsidP="00995692">
      <w:pPr>
        <w:pStyle w:val="FootnoteText"/>
        <w:rPr>
          <w:rFonts w:ascii="Times New Roman" w:hAnsi="Times New Roman" w:cs="Times New Roman"/>
          <w:sz w:val="16"/>
          <w:szCs w:val="16"/>
          <w:lang w:val="en-US"/>
        </w:rPr>
      </w:pPr>
      <w:r w:rsidRPr="00FE4A85">
        <w:rPr>
          <w:rStyle w:val="FootnoteReference"/>
          <w:rFonts w:ascii="Times New Roman" w:hAnsi="Times New Roman" w:cs="Times New Roman"/>
          <w:sz w:val="16"/>
          <w:szCs w:val="16"/>
        </w:rPr>
        <w:footnoteRef/>
      </w:r>
      <w:r w:rsidRPr="00FE4A85">
        <w:rPr>
          <w:rFonts w:ascii="Times New Roman" w:hAnsi="Times New Roman" w:cs="Times New Roman"/>
          <w:sz w:val="16"/>
          <w:szCs w:val="16"/>
        </w:rPr>
        <w:t xml:space="preserve"> </w:t>
      </w:r>
      <w:r w:rsidR="00FE4A85" w:rsidRPr="00FE4A85">
        <w:rPr>
          <w:rFonts w:ascii="Times New Roman" w:hAnsi="Times New Roman" w:cs="Times New Roman"/>
          <w:sz w:val="16"/>
          <w:szCs w:val="16"/>
          <w:lang w:val="en-US"/>
        </w:rPr>
        <w:t>Trong kỳ triển khai 56</w:t>
      </w:r>
      <w:r w:rsidRPr="00FE4A85">
        <w:rPr>
          <w:rFonts w:ascii="Times New Roman" w:hAnsi="Times New Roman" w:cs="Times New Roman"/>
          <w:sz w:val="16"/>
          <w:szCs w:val="16"/>
          <w:lang w:val="en-US"/>
        </w:rPr>
        <w:t xml:space="preserve"> </w:t>
      </w:r>
      <w:r w:rsidR="00FE4A85" w:rsidRPr="00FE4A85">
        <w:rPr>
          <w:rFonts w:ascii="Times New Roman" w:hAnsi="Times New Roman" w:cs="Times New Roman"/>
          <w:sz w:val="16"/>
          <w:szCs w:val="16"/>
          <w:lang w:val="en-US"/>
        </w:rPr>
        <w:t>cuộc thanh tra hành chính gồm 42</w:t>
      </w:r>
      <w:r w:rsidRPr="00FE4A85">
        <w:rPr>
          <w:rFonts w:ascii="Times New Roman" w:hAnsi="Times New Roman" w:cs="Times New Roman"/>
          <w:sz w:val="16"/>
          <w:szCs w:val="16"/>
          <w:lang w:val="en-US"/>
        </w:rPr>
        <w:t xml:space="preserve"> c</w:t>
      </w:r>
      <w:r w:rsidR="00FE4A85" w:rsidRPr="00FE4A85">
        <w:rPr>
          <w:rFonts w:ascii="Times New Roman" w:hAnsi="Times New Roman" w:cs="Times New Roman"/>
          <w:sz w:val="16"/>
          <w:szCs w:val="16"/>
          <w:lang w:val="en-US"/>
        </w:rPr>
        <w:t>uộc thanh tra theo kế hoạch và 14</w:t>
      </w:r>
      <w:r w:rsidRPr="00FE4A85">
        <w:rPr>
          <w:rFonts w:ascii="Times New Roman" w:hAnsi="Times New Roman" w:cs="Times New Roman"/>
          <w:sz w:val="16"/>
          <w:szCs w:val="16"/>
          <w:lang w:val="en-US"/>
        </w:rPr>
        <w:t xml:space="preserve"> cuộc thanh tra đột xuất.</w:t>
      </w:r>
    </w:p>
  </w:footnote>
  <w:footnote w:id="2">
    <w:p w:rsidR="00D745C8" w:rsidRPr="00D745C8" w:rsidRDefault="00D745C8" w:rsidP="00D745C8">
      <w:pPr>
        <w:pStyle w:val="FootnoteText"/>
        <w:jc w:val="both"/>
        <w:rPr>
          <w:rFonts w:ascii="Times New Roman" w:hAnsi="Times New Roman" w:cs="Times New Roman"/>
          <w:sz w:val="16"/>
          <w:szCs w:val="16"/>
          <w:lang w:val="en-US"/>
        </w:rPr>
      </w:pPr>
      <w:r w:rsidRPr="00D745C8">
        <w:rPr>
          <w:rStyle w:val="FootnoteReference"/>
          <w:rFonts w:ascii="Times New Roman" w:hAnsi="Times New Roman" w:cs="Times New Roman"/>
          <w:sz w:val="16"/>
          <w:szCs w:val="16"/>
        </w:rPr>
        <w:footnoteRef/>
      </w:r>
      <w:r w:rsidRPr="00D745C8">
        <w:rPr>
          <w:rFonts w:ascii="Times New Roman" w:hAnsi="Times New Roman" w:cs="Times New Roman"/>
          <w:sz w:val="16"/>
          <w:szCs w:val="16"/>
        </w:rPr>
        <w:t xml:space="preserve"> </w:t>
      </w:r>
      <w:r w:rsidRPr="00D745C8">
        <w:rPr>
          <w:rFonts w:ascii="Times New Roman" w:hAnsi="Times New Roman" w:cs="Times New Roman"/>
          <w:sz w:val="16"/>
          <w:szCs w:val="16"/>
          <w:lang w:val="en-US"/>
        </w:rPr>
        <w:t>Công văn số 497/TTr-VP ngày 25/8/2022 về việc thực hiện cập nhập dữ liệu trên phần mềm “Cơ sở dữ liệu quản lý các cuộc thanh tra trên địa bàn tỉnh Tây Ninh”</w:t>
      </w:r>
      <w:r>
        <w:rPr>
          <w:rFonts w:ascii="Times New Roman" w:hAnsi="Times New Roman" w:cs="Times New Roman"/>
          <w:sz w:val="16"/>
          <w:szCs w:val="16"/>
          <w:lang w:val="en-US"/>
        </w:rPr>
        <w:t>, trong đó yêu cầu đ</w:t>
      </w:r>
      <w:r w:rsidRPr="00D745C8">
        <w:rPr>
          <w:rFonts w:ascii="Times New Roman" w:hAnsi="Times New Roman" w:cs="Times New Roman"/>
          <w:sz w:val="16"/>
          <w:szCs w:val="16"/>
          <w:lang w:val="en-US"/>
        </w:rPr>
        <w:t>ối với các cuộc thanh tra triển khai từ ngày 01/11/2020 đến nay (bao gồm tất cả các cuộc đang thực hiện</w:t>
      </w:r>
      <w:r>
        <w:rPr>
          <w:rFonts w:ascii="Times New Roman" w:hAnsi="Times New Roman" w:cs="Times New Roman"/>
          <w:sz w:val="16"/>
          <w:szCs w:val="16"/>
          <w:lang w:val="en-US"/>
        </w:rPr>
        <w:t xml:space="preserve">), </w:t>
      </w:r>
      <w:r w:rsidRPr="00D745C8">
        <w:rPr>
          <w:rFonts w:ascii="Times New Roman" w:hAnsi="Times New Roman" w:cs="Times New Roman"/>
          <w:b/>
          <w:sz w:val="16"/>
          <w:szCs w:val="16"/>
          <w:lang w:val="en-US"/>
        </w:rPr>
        <w:t>hoàn thành cập nhật chậm nhất ngày 30/9/2022</w:t>
      </w:r>
      <w:r>
        <w:rPr>
          <w:rFonts w:ascii="Times New Roman" w:hAnsi="Times New Roman" w:cs="Times New Roman"/>
          <w:b/>
          <w:sz w:val="16"/>
          <w:szCs w:val="16"/>
          <w:lang w:val="en-US"/>
        </w:rPr>
        <w:t>.</w:t>
      </w:r>
    </w:p>
  </w:footnote>
  <w:footnote w:id="3">
    <w:p w:rsidR="001C1E0C" w:rsidRPr="00251D7F" w:rsidRDefault="001C1E0C" w:rsidP="001C1E0C">
      <w:pPr>
        <w:pStyle w:val="FootnoteText"/>
        <w:ind w:firstLine="284"/>
        <w:jc w:val="both"/>
        <w:rPr>
          <w:rFonts w:ascii="Times New Roman" w:hAnsi="Times New Roman"/>
          <w:sz w:val="16"/>
          <w:szCs w:val="16"/>
          <w:lang w:val="en-US"/>
        </w:rPr>
      </w:pPr>
      <w:r w:rsidRPr="00251D7F">
        <w:rPr>
          <w:rStyle w:val="FootnoteReference"/>
          <w:sz w:val="16"/>
          <w:szCs w:val="16"/>
        </w:rPr>
        <w:footnoteRef/>
      </w:r>
      <w:r w:rsidRPr="00251D7F">
        <w:rPr>
          <w:rFonts w:ascii="Times New Roman" w:hAnsi="Times New Roman"/>
          <w:sz w:val="16"/>
          <w:szCs w:val="16"/>
        </w:rPr>
        <w:t xml:space="preserve"> </w:t>
      </w:r>
      <w:r w:rsidRPr="00251D7F">
        <w:rPr>
          <w:rFonts w:ascii="Times New Roman" w:hAnsi="Times New Roman"/>
          <w:sz w:val="16"/>
          <w:szCs w:val="16"/>
          <w:lang w:val="en-US"/>
        </w:rPr>
        <w:t xml:space="preserve">Số cơ quan, đơn vị được kiểm tra về công khai, minh bạch (16): </w:t>
      </w:r>
      <w:r w:rsidRPr="00251D7F">
        <w:rPr>
          <w:rFonts w:ascii="Times New Roman" w:hAnsi="Times New Roman"/>
          <w:b/>
          <w:sz w:val="16"/>
          <w:szCs w:val="16"/>
          <w:lang w:val="en-US"/>
        </w:rPr>
        <w:t>Trảng Bàng</w:t>
      </w:r>
      <w:r w:rsidRPr="00251D7F">
        <w:rPr>
          <w:rFonts w:ascii="Times New Roman" w:hAnsi="Times New Roman"/>
          <w:sz w:val="16"/>
          <w:szCs w:val="16"/>
          <w:lang w:val="en-US"/>
        </w:rPr>
        <w:t xml:space="preserve"> (02: UBND phường Gia Lộc, Phòng LĐTBXH); </w:t>
      </w:r>
      <w:r w:rsidRPr="00251D7F">
        <w:rPr>
          <w:rFonts w:ascii="Times New Roman" w:hAnsi="Times New Roman"/>
          <w:b/>
          <w:sz w:val="16"/>
          <w:szCs w:val="16"/>
          <w:lang w:val="en-US"/>
        </w:rPr>
        <w:t>Sở Xây dựng</w:t>
      </w:r>
      <w:r w:rsidRPr="00251D7F">
        <w:rPr>
          <w:rFonts w:ascii="Times New Roman" w:hAnsi="Times New Roman"/>
          <w:sz w:val="16"/>
          <w:szCs w:val="16"/>
          <w:lang w:val="en-US"/>
        </w:rPr>
        <w:t xml:space="preserve"> (01: Phòng Quy hoạch và Phát triển đô thị); </w:t>
      </w:r>
      <w:r w:rsidRPr="00251D7F">
        <w:rPr>
          <w:rFonts w:ascii="Times New Roman" w:hAnsi="Times New Roman"/>
          <w:b/>
          <w:sz w:val="16"/>
          <w:szCs w:val="16"/>
          <w:lang w:val="en-US"/>
        </w:rPr>
        <w:t>Châu Thành</w:t>
      </w:r>
      <w:r w:rsidRPr="00251D7F">
        <w:rPr>
          <w:rFonts w:ascii="Times New Roman" w:hAnsi="Times New Roman"/>
          <w:sz w:val="16"/>
          <w:szCs w:val="16"/>
          <w:lang w:val="en-US"/>
        </w:rPr>
        <w:t xml:space="preserve"> (11: UBND xã An Bình, Mẫu giáo Thanh Điền, Mẫu giáo Phước Vinh, Mẫu giáo Hòa Thạnh, Tiểu học Phạm Văn Nô, Tiểu học Ngô Thất Sơn, Tiểu học Bến Sỏi, Tiểu học Thanh Điền, THCS Hảo Đước, THCS Phước Vinh, THCS Long Vĩnh); </w:t>
      </w:r>
      <w:r w:rsidRPr="00251D7F">
        <w:rPr>
          <w:rFonts w:ascii="Times New Roman" w:hAnsi="Times New Roman"/>
          <w:b/>
          <w:sz w:val="16"/>
          <w:szCs w:val="16"/>
          <w:lang w:val="en-US"/>
        </w:rPr>
        <w:t>Thanh tra tỉnh</w:t>
      </w:r>
      <w:r w:rsidRPr="00251D7F">
        <w:rPr>
          <w:rFonts w:ascii="Times New Roman" w:hAnsi="Times New Roman"/>
          <w:sz w:val="16"/>
          <w:szCs w:val="16"/>
          <w:lang w:val="en-US"/>
        </w:rPr>
        <w:t xml:space="preserve"> (01: UBND thị xã Trảng Bàng); </w:t>
      </w:r>
      <w:r w:rsidRPr="00251D7F">
        <w:rPr>
          <w:rFonts w:ascii="Times New Roman" w:hAnsi="Times New Roman"/>
          <w:b/>
          <w:sz w:val="16"/>
          <w:szCs w:val="16"/>
          <w:lang w:val="en-US"/>
        </w:rPr>
        <w:t>Dương Minh Châu</w:t>
      </w:r>
      <w:r w:rsidRPr="00251D7F">
        <w:rPr>
          <w:rFonts w:ascii="Times New Roman" w:hAnsi="Times New Roman"/>
          <w:sz w:val="16"/>
          <w:szCs w:val="16"/>
          <w:lang w:val="en-US"/>
        </w:rPr>
        <w:t xml:space="preserve"> (01: UBND xã Cầu Khởi).</w:t>
      </w:r>
    </w:p>
  </w:footnote>
  <w:footnote w:id="4">
    <w:p w:rsidR="001C1E0C" w:rsidRPr="00251D7F" w:rsidRDefault="001C1E0C" w:rsidP="001C1E0C">
      <w:pPr>
        <w:pStyle w:val="FootnoteText"/>
        <w:ind w:firstLine="284"/>
        <w:jc w:val="both"/>
        <w:rPr>
          <w:rFonts w:ascii="Times New Roman" w:hAnsi="Times New Roman"/>
          <w:sz w:val="16"/>
          <w:szCs w:val="16"/>
          <w:lang w:val="en-US"/>
        </w:rPr>
      </w:pPr>
      <w:r w:rsidRPr="00251D7F">
        <w:rPr>
          <w:rStyle w:val="FootnoteReference"/>
          <w:sz w:val="16"/>
          <w:szCs w:val="16"/>
        </w:rPr>
        <w:footnoteRef/>
      </w:r>
      <w:r w:rsidRPr="00251D7F">
        <w:rPr>
          <w:rFonts w:ascii="Times New Roman" w:hAnsi="Times New Roman"/>
          <w:sz w:val="16"/>
          <w:szCs w:val="16"/>
        </w:rPr>
        <w:t xml:space="preserve"> </w:t>
      </w:r>
      <w:r w:rsidRPr="00251D7F">
        <w:rPr>
          <w:rFonts w:ascii="Times New Roman" w:hAnsi="Times New Roman"/>
          <w:sz w:val="16"/>
          <w:szCs w:val="16"/>
          <w:lang w:val="en-US"/>
        </w:rPr>
        <w:t xml:space="preserve">Sai phạm về công khai, minh bạch (02): </w:t>
      </w:r>
      <w:r w:rsidRPr="00251D7F">
        <w:rPr>
          <w:rFonts w:ascii="Times New Roman" w:hAnsi="Times New Roman"/>
          <w:b/>
          <w:sz w:val="16"/>
          <w:szCs w:val="16"/>
          <w:lang w:val="en-US"/>
        </w:rPr>
        <w:t>Châu Thành</w:t>
      </w:r>
      <w:r w:rsidRPr="00251D7F">
        <w:rPr>
          <w:rFonts w:ascii="Times New Roman" w:hAnsi="Times New Roman"/>
          <w:sz w:val="16"/>
          <w:szCs w:val="16"/>
          <w:lang w:val="en-US"/>
        </w:rPr>
        <w:t xml:space="preserve"> (01: Mẫu giáo Phước Vinh); </w:t>
      </w:r>
      <w:r w:rsidRPr="00251D7F">
        <w:rPr>
          <w:rFonts w:ascii="Times New Roman" w:hAnsi="Times New Roman"/>
          <w:b/>
          <w:sz w:val="16"/>
          <w:szCs w:val="16"/>
          <w:lang w:val="en-US"/>
        </w:rPr>
        <w:t>Dương Minh Châu</w:t>
      </w:r>
      <w:r w:rsidRPr="00251D7F">
        <w:rPr>
          <w:rFonts w:ascii="Times New Roman" w:hAnsi="Times New Roman"/>
          <w:sz w:val="16"/>
          <w:szCs w:val="16"/>
          <w:lang w:val="en-US"/>
        </w:rPr>
        <w:t xml:space="preserve"> (01: UBND xã Cầu Khởi).</w:t>
      </w:r>
    </w:p>
  </w:footnote>
  <w:footnote w:id="5">
    <w:p w:rsidR="001C1E0C" w:rsidRPr="00251D7F" w:rsidRDefault="001C1E0C" w:rsidP="001C1E0C">
      <w:pPr>
        <w:pStyle w:val="FootnoteText"/>
        <w:ind w:firstLine="284"/>
        <w:jc w:val="both"/>
        <w:rPr>
          <w:rFonts w:ascii="Times New Roman" w:hAnsi="Times New Roman"/>
          <w:sz w:val="16"/>
          <w:szCs w:val="16"/>
          <w:lang w:val="en-US"/>
        </w:rPr>
      </w:pPr>
      <w:r w:rsidRPr="00251D7F">
        <w:rPr>
          <w:rFonts w:ascii="Times New Roman" w:hAnsi="Times New Roman"/>
          <w:sz w:val="16"/>
          <w:szCs w:val="16"/>
          <w:vertAlign w:val="superscript"/>
          <w:lang w:val="en-US"/>
        </w:rPr>
        <w:footnoteRef/>
      </w:r>
      <w:r w:rsidRPr="00251D7F">
        <w:rPr>
          <w:rFonts w:ascii="Times New Roman" w:hAnsi="Times New Roman"/>
          <w:sz w:val="16"/>
          <w:szCs w:val="16"/>
          <w:vertAlign w:val="superscript"/>
          <w:lang w:val="en-US"/>
        </w:rPr>
        <w:t xml:space="preserve"> </w:t>
      </w:r>
      <w:r w:rsidRPr="00251D7F">
        <w:rPr>
          <w:rFonts w:ascii="Times New Roman" w:hAnsi="Times New Roman"/>
          <w:sz w:val="16"/>
          <w:szCs w:val="16"/>
          <w:lang w:val="en-US"/>
        </w:rPr>
        <w:t xml:space="preserve">Thanh tra, kiểm tra về tiêu chuẩn, định mức (14 cuộc/16 đơn vị): </w:t>
      </w:r>
      <w:r w:rsidRPr="00251D7F">
        <w:rPr>
          <w:rFonts w:ascii="Times New Roman" w:hAnsi="Times New Roman"/>
          <w:b/>
          <w:sz w:val="16"/>
          <w:szCs w:val="16"/>
          <w:lang w:val="en-US"/>
        </w:rPr>
        <w:t>Thanh tra tỉnh</w:t>
      </w:r>
      <w:r w:rsidRPr="00251D7F">
        <w:rPr>
          <w:rFonts w:ascii="Times New Roman" w:hAnsi="Times New Roman"/>
          <w:sz w:val="16"/>
          <w:szCs w:val="16"/>
          <w:lang w:val="en-US"/>
        </w:rPr>
        <w:t xml:space="preserve"> (02 cuộc/02 đơn vị: Sở Công Thương, UBND thị xã Trảng Bàng); </w:t>
      </w:r>
      <w:r w:rsidRPr="00251D7F">
        <w:rPr>
          <w:rFonts w:ascii="Times New Roman" w:hAnsi="Times New Roman"/>
          <w:b/>
          <w:sz w:val="16"/>
          <w:szCs w:val="16"/>
          <w:lang w:val="en-US"/>
        </w:rPr>
        <w:t>Châu Thành</w:t>
      </w:r>
      <w:r w:rsidRPr="00251D7F">
        <w:rPr>
          <w:rFonts w:ascii="Times New Roman" w:hAnsi="Times New Roman"/>
          <w:sz w:val="16"/>
          <w:szCs w:val="16"/>
          <w:lang w:val="en-US"/>
        </w:rPr>
        <w:t xml:space="preserve"> (02 cuộc/02 đơn vị: UBND xã An Bình, Mẫu giáo Phước Vinh); </w:t>
      </w:r>
      <w:r w:rsidRPr="00251D7F">
        <w:rPr>
          <w:rFonts w:ascii="Times New Roman" w:hAnsi="Times New Roman"/>
          <w:b/>
          <w:sz w:val="16"/>
          <w:szCs w:val="16"/>
          <w:lang w:val="en-US"/>
        </w:rPr>
        <w:t>Dương Minh</w:t>
      </w:r>
      <w:r>
        <w:rPr>
          <w:rFonts w:ascii="Times New Roman" w:hAnsi="Times New Roman"/>
          <w:b/>
          <w:sz w:val="18"/>
          <w:szCs w:val="18"/>
          <w:lang w:val="en-US"/>
        </w:rPr>
        <w:t xml:space="preserve"> </w:t>
      </w:r>
      <w:r w:rsidRPr="00251D7F">
        <w:rPr>
          <w:rFonts w:ascii="Times New Roman" w:hAnsi="Times New Roman"/>
          <w:b/>
          <w:sz w:val="16"/>
          <w:szCs w:val="16"/>
          <w:lang w:val="en-US"/>
        </w:rPr>
        <w:t>Châu</w:t>
      </w:r>
      <w:r w:rsidRPr="00251D7F">
        <w:rPr>
          <w:rFonts w:ascii="Times New Roman" w:hAnsi="Times New Roman"/>
          <w:sz w:val="16"/>
          <w:szCs w:val="16"/>
          <w:lang w:val="en-US"/>
        </w:rPr>
        <w:t xml:space="preserve"> (03 cuộc/03 đơn vị:</w:t>
      </w:r>
      <w:r>
        <w:rPr>
          <w:rFonts w:ascii="Times New Roman" w:hAnsi="Times New Roman"/>
          <w:sz w:val="18"/>
          <w:szCs w:val="18"/>
          <w:lang w:val="en-US"/>
        </w:rPr>
        <w:t xml:space="preserve"> </w:t>
      </w:r>
      <w:r w:rsidRPr="00251D7F">
        <w:rPr>
          <w:rFonts w:ascii="Times New Roman" w:hAnsi="Times New Roman"/>
          <w:sz w:val="16"/>
          <w:szCs w:val="16"/>
          <w:lang w:val="en-US"/>
        </w:rPr>
        <w:t>UBND</w:t>
      </w:r>
      <w:r>
        <w:rPr>
          <w:rFonts w:ascii="Times New Roman" w:hAnsi="Times New Roman"/>
          <w:sz w:val="18"/>
          <w:szCs w:val="18"/>
          <w:lang w:val="en-US"/>
        </w:rPr>
        <w:t xml:space="preserve"> </w:t>
      </w:r>
      <w:r w:rsidRPr="00251D7F">
        <w:rPr>
          <w:rFonts w:ascii="Times New Roman" w:hAnsi="Times New Roman"/>
          <w:sz w:val="16"/>
          <w:szCs w:val="16"/>
          <w:lang w:val="en-US"/>
        </w:rPr>
        <w:t xml:space="preserve">xã Truông Mít, UBND xã Bến Củi, UBND xã Phan); </w:t>
      </w:r>
      <w:r w:rsidRPr="00251D7F">
        <w:rPr>
          <w:rFonts w:ascii="Times New Roman" w:hAnsi="Times New Roman"/>
          <w:b/>
          <w:sz w:val="16"/>
          <w:szCs w:val="16"/>
          <w:lang w:val="en-US"/>
        </w:rPr>
        <w:t>Gò Dầu</w:t>
      </w:r>
      <w:r w:rsidRPr="00251D7F">
        <w:rPr>
          <w:rFonts w:ascii="Times New Roman" w:hAnsi="Times New Roman"/>
          <w:sz w:val="16"/>
          <w:szCs w:val="16"/>
          <w:lang w:val="en-US"/>
        </w:rPr>
        <w:t xml:space="preserve"> (02 cuộc/02 đơn vị: THCS Phước Đông, Phòng GDĐT); </w:t>
      </w:r>
      <w:r w:rsidRPr="00251D7F">
        <w:rPr>
          <w:rFonts w:ascii="Times New Roman" w:hAnsi="Times New Roman"/>
          <w:b/>
          <w:sz w:val="16"/>
          <w:szCs w:val="16"/>
          <w:lang w:val="en-US"/>
        </w:rPr>
        <w:t>Hòa Thành</w:t>
      </w:r>
      <w:r w:rsidRPr="00251D7F">
        <w:rPr>
          <w:rFonts w:ascii="Times New Roman" w:hAnsi="Times New Roman"/>
          <w:sz w:val="16"/>
          <w:szCs w:val="16"/>
          <w:lang w:val="en-US"/>
        </w:rPr>
        <w:t xml:space="preserve"> (01 cuộc/03 đơn vị: UBND xã Long Thành Nam, UBND phường Long Thành Bắc, UBND xã Trường Đông: 5.190.000 đồng); </w:t>
      </w:r>
      <w:r w:rsidRPr="00251D7F">
        <w:rPr>
          <w:rFonts w:ascii="Times New Roman" w:hAnsi="Times New Roman"/>
          <w:b/>
          <w:sz w:val="16"/>
          <w:szCs w:val="16"/>
          <w:lang w:val="en-US"/>
        </w:rPr>
        <w:t xml:space="preserve">Tân Biên </w:t>
      </w:r>
      <w:r w:rsidRPr="00251D7F">
        <w:rPr>
          <w:rFonts w:ascii="Times New Roman" w:hAnsi="Times New Roman"/>
          <w:sz w:val="16"/>
          <w:szCs w:val="16"/>
          <w:lang w:val="en-US"/>
        </w:rPr>
        <w:t xml:space="preserve">(01 cuộc/01 đơn vị: UBND xã Mỏ Công); </w:t>
      </w:r>
      <w:r w:rsidRPr="00251D7F">
        <w:rPr>
          <w:rFonts w:ascii="Times New Roman" w:hAnsi="Times New Roman"/>
          <w:b/>
          <w:sz w:val="16"/>
          <w:szCs w:val="16"/>
          <w:lang w:val="en-US"/>
        </w:rPr>
        <w:t>Thành phố Tây Ninh</w:t>
      </w:r>
      <w:r w:rsidRPr="00251D7F">
        <w:rPr>
          <w:rFonts w:ascii="Times New Roman" w:hAnsi="Times New Roman"/>
          <w:sz w:val="16"/>
          <w:szCs w:val="16"/>
          <w:lang w:val="en-US"/>
        </w:rPr>
        <w:t xml:space="preserve"> (01 cuộc/01 đơn vị: Mẫu giáo Thực hành); </w:t>
      </w:r>
      <w:r w:rsidRPr="00251D7F">
        <w:rPr>
          <w:rFonts w:ascii="Times New Roman" w:hAnsi="Times New Roman"/>
          <w:b/>
          <w:sz w:val="16"/>
          <w:szCs w:val="16"/>
          <w:lang w:val="en-US"/>
        </w:rPr>
        <w:t xml:space="preserve">Trảng Bàng </w:t>
      </w:r>
      <w:r w:rsidRPr="00251D7F">
        <w:rPr>
          <w:rFonts w:ascii="Times New Roman" w:hAnsi="Times New Roman"/>
          <w:sz w:val="16"/>
          <w:szCs w:val="16"/>
          <w:lang w:val="en-US"/>
        </w:rPr>
        <w:t>(02 cuộc/02 đơn vị: UBND phường Gia Lộc, Phòng LĐTBXH).</w:t>
      </w:r>
    </w:p>
  </w:footnote>
  <w:footnote w:id="6">
    <w:p w:rsidR="001C1E0C" w:rsidRPr="00251D7F" w:rsidRDefault="001C1E0C" w:rsidP="001C1E0C">
      <w:pPr>
        <w:ind w:firstLine="284"/>
        <w:jc w:val="both"/>
        <w:rPr>
          <w:rFonts w:ascii="Times New Roman" w:hAnsi="Times New Roman"/>
          <w:sz w:val="16"/>
          <w:szCs w:val="16"/>
          <w:lang w:val="en-US"/>
        </w:rPr>
      </w:pPr>
      <w:r w:rsidRPr="00251D7F">
        <w:rPr>
          <w:rStyle w:val="FootnoteReference"/>
          <w:sz w:val="16"/>
          <w:szCs w:val="16"/>
        </w:rPr>
        <w:footnoteRef/>
      </w:r>
      <w:r w:rsidRPr="00251D7F">
        <w:rPr>
          <w:rFonts w:ascii="Times New Roman" w:hAnsi="Times New Roman"/>
          <w:sz w:val="16"/>
          <w:szCs w:val="16"/>
        </w:rPr>
        <w:t xml:space="preserve"> </w:t>
      </w:r>
      <w:r w:rsidRPr="00251D7F">
        <w:rPr>
          <w:rFonts w:ascii="Times New Roman" w:hAnsi="Times New Roman"/>
          <w:sz w:val="16"/>
          <w:szCs w:val="16"/>
          <w:lang w:val="en-US"/>
        </w:rPr>
        <w:t xml:space="preserve">Sai phạm về tiêu chuẩn, định mức (14 vụ/42 người): </w:t>
      </w:r>
      <w:r w:rsidRPr="00251D7F">
        <w:rPr>
          <w:rFonts w:ascii="Times New Roman" w:hAnsi="Times New Roman"/>
          <w:b/>
          <w:sz w:val="16"/>
          <w:szCs w:val="16"/>
          <w:lang w:val="en-US"/>
        </w:rPr>
        <w:t>Thanh tra tỉnh</w:t>
      </w:r>
      <w:r w:rsidRPr="00251D7F">
        <w:rPr>
          <w:rFonts w:ascii="Times New Roman" w:hAnsi="Times New Roman"/>
          <w:sz w:val="16"/>
          <w:szCs w:val="16"/>
          <w:lang w:val="en-US"/>
        </w:rPr>
        <w:t xml:space="preserve"> (Sở Công Thương, 01 cá nhân vi phạm là Lữ Thị Thanh Phương, Kế toán, không xác định giá trị sai phạm do chưa quyết toán; UBND thị xã Trảng Bàng, 02 cá nhân vi phạm gồm Trần Tấn Phát, Trần Thị Kiều Oanh tại BQLDA thị xã, phát hiện và xử lý 82.534.363 đồng; trong đó 70.400.000 đồng thuộc VP HĐND&amp;UBND thị xã, 4.399.364 đồng thuộc Phòng QLĐT, 7.734.999 đồng thuộc BQLDA); </w:t>
      </w:r>
      <w:r w:rsidRPr="00251D7F">
        <w:rPr>
          <w:rFonts w:ascii="Times New Roman" w:hAnsi="Times New Roman"/>
          <w:b/>
          <w:sz w:val="16"/>
          <w:szCs w:val="16"/>
          <w:lang w:val="en-US"/>
        </w:rPr>
        <w:t>Gò Dầu</w:t>
      </w:r>
      <w:r w:rsidRPr="00251D7F">
        <w:rPr>
          <w:rFonts w:ascii="Times New Roman" w:hAnsi="Times New Roman"/>
          <w:sz w:val="16"/>
          <w:szCs w:val="16"/>
          <w:lang w:val="en-US"/>
        </w:rPr>
        <w:t xml:space="preserve"> (Trường THCS Phước Đông, 07 cá nhân vi phạm gồm Phan Tấn Tài, Hiệu trưởng, Nguyễn Ngọc Ngân, giáo viên, Đỗ Trần Đức Anh, giáo viên, Trần Thị Huỳnh Hoa, bảo vệ, Nguyễn Thị Anh Thư, kế toán, Hồ Kim Thoại, kế toán, Lê Thị Hương, kế toán, phát hiện và xử lý: 125.097.278 đồng; Phòng GDĐT, 03 cá nhân vi phạm gồm Đỗ Văn Minh, Trưởng phòng, Lê Thị Hồng Phượng, kế toán, Võ Duy Dương, chuyên viên, phát hiện và thu hồi 103.451.918 đồng); </w:t>
      </w:r>
      <w:r w:rsidRPr="00251D7F">
        <w:rPr>
          <w:rFonts w:ascii="Times New Roman" w:hAnsi="Times New Roman"/>
          <w:b/>
          <w:sz w:val="16"/>
          <w:szCs w:val="16"/>
          <w:lang w:val="en-US"/>
        </w:rPr>
        <w:t>Dương Minh Châu</w:t>
      </w:r>
      <w:r w:rsidRPr="00251D7F">
        <w:rPr>
          <w:rFonts w:ascii="Times New Roman" w:hAnsi="Times New Roman"/>
          <w:sz w:val="16"/>
          <w:szCs w:val="16"/>
          <w:lang w:val="en-US"/>
        </w:rPr>
        <w:t xml:space="preserve"> (UBND xã Truông Mít, 03 cá nhân vi phạm gồm Nguyễn Thị Ngọc Giàu, Chủ tịch - kỷ luật “Khiển trách”, Nguyễn Thị Thơm, Công chức Tài chính - Kế toán, Lê Thị Trà My, Công chức Tài chính - Kế toán, phát hiện và xử lý 3.550.000 đồng; UBND xã Bến Củi, 04 cá nhân vi phạm kiểm điểm rút kinh nghiệm gồm Đặng Anh Dũng, Chủ tịch, Nguyễn Thị Thúy Oanh, Chủ tịch, Nguyễn Thị Ngân, Công chức Tài chính - Kế toán, Nguyễn Thị Anh Thi, Công chức Tài chính - Kế toán, phát hiện và xử lý 57.965.000 đồng; UBND xã Phan, 03 cá nhân vi phạm gồm Huỳnh Trung Tài, Chủ tịch, Võ Thị Thu Hiền, Công chức tài chính - kế toán, Võ Thị Bích Thảo, Công chức tài chính - kế toán, phát hiện và xử lý 3.702.500 đồng); </w:t>
      </w:r>
      <w:r w:rsidRPr="00251D7F">
        <w:rPr>
          <w:rFonts w:ascii="Times New Roman" w:hAnsi="Times New Roman"/>
          <w:b/>
          <w:sz w:val="16"/>
          <w:szCs w:val="16"/>
          <w:lang w:val="en-US"/>
        </w:rPr>
        <w:t>Châu Thành</w:t>
      </w:r>
      <w:r w:rsidRPr="00251D7F">
        <w:rPr>
          <w:rFonts w:ascii="Times New Roman" w:hAnsi="Times New Roman"/>
          <w:sz w:val="16"/>
          <w:szCs w:val="16"/>
          <w:lang w:val="en-US"/>
        </w:rPr>
        <w:t xml:space="preserve"> (Mẫu giáo Phước Vinh, 03 cá nhân vi phạm kiểm điểm rút kinh nghiệm gồm Lương Thị Thu Hằng, Hiệu trưởng, Trần Thị Thu Trang, Phó Hiệu trưởng, Huỳnh Thu Phương, Kế toán, phát hiện và thu hồi 3.765.000 đồng); </w:t>
      </w:r>
      <w:r w:rsidRPr="00251D7F">
        <w:rPr>
          <w:rFonts w:ascii="Times New Roman" w:hAnsi="Times New Roman"/>
          <w:b/>
          <w:sz w:val="16"/>
          <w:szCs w:val="16"/>
          <w:lang w:val="en-US"/>
        </w:rPr>
        <w:t>Hòa Thành</w:t>
      </w:r>
      <w:r w:rsidRPr="00251D7F">
        <w:rPr>
          <w:rFonts w:ascii="Times New Roman" w:hAnsi="Times New Roman"/>
          <w:sz w:val="16"/>
          <w:szCs w:val="16"/>
          <w:lang w:val="en-US"/>
        </w:rPr>
        <w:t xml:space="preserve"> (UBND xã Long Thành Nam, 02 cá nhân vi phạm gồm Trần Thiện Thanh, Chủ tịch, Nguyễn Thúy Hiền, Kế toán, phát hiện và thu hồi 3.680.000 đồng; UBND phường Long Thành Bắc, 02 cá nhân vi phạm gồm Huỳnh Văn Út, Chủ tịch, Huỳnh Thanh Dương, Kế toán, phát hiện và thu hồi 3.000.000 đồng; UBND xã Trường Đông, 02 cá nhân vi phạm gồm Huỳnh Thiện Huấn, Chủ tịch, Trần Thị Truyền, Kế toán, phát hiện và thu hồi 5.190.000 đồng); </w:t>
      </w:r>
      <w:r w:rsidRPr="00251D7F">
        <w:rPr>
          <w:rFonts w:ascii="Times New Roman" w:hAnsi="Times New Roman"/>
          <w:b/>
          <w:sz w:val="16"/>
          <w:szCs w:val="16"/>
          <w:lang w:val="en-US"/>
        </w:rPr>
        <w:t>Tân Biên</w:t>
      </w:r>
      <w:r w:rsidRPr="00251D7F">
        <w:rPr>
          <w:rFonts w:ascii="Times New Roman" w:hAnsi="Times New Roman"/>
          <w:sz w:val="16"/>
          <w:szCs w:val="16"/>
          <w:lang w:val="en-US"/>
        </w:rPr>
        <w:t xml:space="preserve"> (UBND xã Mỏ Công, 03 cá nhân vi phạm gồm Nguyễn Thái Súng, Chủ tịch, Nguyễn Tấn Phong, Công chức Tài chính - Kế toán, Trương Tiểu My, Công chức Tài chính - Kế toán, phát hiện và thu hồi 19.750.000 đồng); </w:t>
      </w:r>
      <w:r w:rsidRPr="00251D7F">
        <w:rPr>
          <w:rFonts w:ascii="Times New Roman" w:hAnsi="Times New Roman"/>
          <w:b/>
          <w:sz w:val="16"/>
          <w:szCs w:val="16"/>
          <w:lang w:val="en-US"/>
        </w:rPr>
        <w:t>Thành phố Tây Ninh</w:t>
      </w:r>
      <w:r w:rsidRPr="00251D7F">
        <w:rPr>
          <w:rFonts w:ascii="Times New Roman" w:hAnsi="Times New Roman"/>
          <w:sz w:val="16"/>
          <w:szCs w:val="16"/>
          <w:lang w:val="en-US"/>
        </w:rPr>
        <w:t xml:space="preserve"> (Mẫu giáo Thực hành, 02 cá nhân vi phạm gồm Vũ Minh Quyên, Hiệu trưởng, Võ Đăng Vy, Kế toán, phát hiện và thu hồi 19.125.715 đồng); </w:t>
      </w:r>
      <w:r w:rsidRPr="00251D7F">
        <w:rPr>
          <w:rFonts w:ascii="Times New Roman" w:hAnsi="Times New Roman"/>
          <w:b/>
          <w:sz w:val="16"/>
          <w:szCs w:val="16"/>
          <w:lang w:val="en-US"/>
        </w:rPr>
        <w:t>Trảng Bàng</w:t>
      </w:r>
      <w:r w:rsidRPr="00251D7F">
        <w:rPr>
          <w:rFonts w:ascii="Times New Roman" w:hAnsi="Times New Roman"/>
          <w:sz w:val="16"/>
          <w:szCs w:val="16"/>
          <w:lang w:val="en-US"/>
        </w:rPr>
        <w:t xml:space="preserve"> (UBND phường Gia Lộc, 05 cá nhân vi phạm gồm Lê Long Bá, Chủ tịch - Khiển trách, Tạ Thị Cẩm Hồng, Phó Chủ tịch, Phan Văn Tấn, Phó Chủ tịch, Phan Thu Thà, Kế toán, Võ Thị Thu Thủy, nguyên Kế toán, phát hiện và thu hồi 106.597.000 đồng).</w:t>
      </w:r>
    </w:p>
  </w:footnote>
  <w:footnote w:id="7">
    <w:p w:rsidR="00FA0283" w:rsidRPr="00251D7F" w:rsidRDefault="00FA0283" w:rsidP="00FA0283">
      <w:pPr>
        <w:pStyle w:val="FootnoteText"/>
        <w:ind w:firstLine="284"/>
        <w:jc w:val="both"/>
        <w:rPr>
          <w:rFonts w:ascii="Times New Roman" w:hAnsi="Times New Roman"/>
          <w:sz w:val="16"/>
          <w:szCs w:val="16"/>
          <w:lang w:val="en-US"/>
        </w:rPr>
      </w:pPr>
      <w:r w:rsidRPr="00251D7F">
        <w:rPr>
          <w:rFonts w:ascii="Times New Roman" w:hAnsi="Times New Roman"/>
          <w:sz w:val="16"/>
          <w:szCs w:val="16"/>
          <w:vertAlign w:val="superscript"/>
          <w:lang w:val="en-US"/>
        </w:rPr>
        <w:footnoteRef/>
      </w:r>
      <w:r w:rsidRPr="00251D7F">
        <w:rPr>
          <w:rFonts w:ascii="Times New Roman" w:hAnsi="Times New Roman"/>
          <w:sz w:val="16"/>
          <w:szCs w:val="16"/>
          <w:lang w:val="en-US"/>
        </w:rPr>
        <w:t xml:space="preserve"> Kiểm tra quy tắc ứng xử (02): </w:t>
      </w:r>
      <w:r w:rsidRPr="00251D7F">
        <w:rPr>
          <w:rFonts w:ascii="Times New Roman" w:hAnsi="Times New Roman"/>
          <w:b/>
          <w:sz w:val="16"/>
          <w:szCs w:val="16"/>
          <w:lang w:val="en-US"/>
        </w:rPr>
        <w:t>Sở Xây dựng</w:t>
      </w:r>
      <w:r w:rsidRPr="00251D7F">
        <w:rPr>
          <w:rFonts w:ascii="Times New Roman" w:hAnsi="Times New Roman"/>
          <w:sz w:val="16"/>
          <w:szCs w:val="16"/>
          <w:lang w:val="en-US"/>
        </w:rPr>
        <w:t xml:space="preserve"> (kiểm tra nội bộ); </w:t>
      </w:r>
      <w:r w:rsidRPr="00251D7F">
        <w:rPr>
          <w:rFonts w:ascii="Times New Roman" w:hAnsi="Times New Roman"/>
          <w:b/>
          <w:sz w:val="16"/>
          <w:szCs w:val="16"/>
          <w:lang w:val="en-US"/>
        </w:rPr>
        <w:t xml:space="preserve">Châu Thành </w:t>
      </w:r>
      <w:r w:rsidRPr="00251D7F">
        <w:rPr>
          <w:rFonts w:ascii="Times New Roman" w:hAnsi="Times New Roman"/>
          <w:sz w:val="16"/>
          <w:szCs w:val="16"/>
          <w:lang w:val="en-US"/>
        </w:rPr>
        <w:t>(UBND xã An Bình).</w:t>
      </w:r>
    </w:p>
  </w:footnote>
  <w:footnote w:id="8">
    <w:p w:rsidR="00FA0283" w:rsidRPr="00251D7F" w:rsidRDefault="00FA0283" w:rsidP="00FA0283">
      <w:pPr>
        <w:pStyle w:val="FootnoteText"/>
        <w:ind w:firstLine="284"/>
        <w:jc w:val="both"/>
        <w:rPr>
          <w:rFonts w:ascii="Times New Roman" w:hAnsi="Times New Roman"/>
          <w:sz w:val="16"/>
          <w:szCs w:val="16"/>
          <w:lang w:val="en-US"/>
        </w:rPr>
      </w:pPr>
      <w:r w:rsidRPr="00251D7F">
        <w:rPr>
          <w:rStyle w:val="FootnoteReference"/>
          <w:sz w:val="16"/>
          <w:szCs w:val="16"/>
        </w:rPr>
        <w:footnoteRef/>
      </w:r>
      <w:r w:rsidRPr="00251D7F">
        <w:rPr>
          <w:rFonts w:ascii="Times New Roman" w:hAnsi="Times New Roman"/>
          <w:sz w:val="16"/>
          <w:szCs w:val="16"/>
        </w:rPr>
        <w:t xml:space="preserve"> </w:t>
      </w:r>
      <w:r w:rsidRPr="00251D7F">
        <w:rPr>
          <w:rFonts w:ascii="Times New Roman" w:hAnsi="Times New Roman"/>
          <w:sz w:val="16"/>
          <w:szCs w:val="16"/>
          <w:lang w:val="en-US"/>
        </w:rPr>
        <w:t xml:space="preserve">Xung đột lợi ích (01): </w:t>
      </w:r>
      <w:r w:rsidRPr="00251D7F">
        <w:rPr>
          <w:rFonts w:ascii="Times New Roman" w:hAnsi="Times New Roman"/>
          <w:b/>
          <w:sz w:val="16"/>
          <w:szCs w:val="16"/>
          <w:lang w:val="en-US"/>
        </w:rPr>
        <w:t>Thanh tra tỉnh</w:t>
      </w:r>
      <w:r w:rsidRPr="00251D7F">
        <w:rPr>
          <w:rFonts w:ascii="Times New Roman" w:hAnsi="Times New Roman"/>
          <w:sz w:val="16"/>
          <w:szCs w:val="16"/>
          <w:lang w:val="en-US"/>
        </w:rPr>
        <w:t xml:space="preserve"> (01: Trương Văn Dễ, Trưởng đoàn Thanh tra trách nhiệm Chủ tịch UBND Thành phố Tây Ninh; cá nhân đã tự phát hiện và đề xuất xử lý bằng hình thức Giám sát việc thực hiện nhiệm vụ, công vụ)</w:t>
      </w:r>
    </w:p>
  </w:footnote>
  <w:footnote w:id="9">
    <w:p w:rsidR="004A670B" w:rsidRPr="00251D7F" w:rsidRDefault="004A670B" w:rsidP="004A670B">
      <w:pPr>
        <w:ind w:firstLine="284"/>
        <w:jc w:val="both"/>
        <w:rPr>
          <w:rFonts w:ascii="Times New Roman" w:hAnsi="Times New Roman"/>
          <w:b/>
          <w:sz w:val="16"/>
          <w:szCs w:val="16"/>
          <w:lang w:val="en-US"/>
        </w:rPr>
      </w:pPr>
      <w:r w:rsidRPr="00251D7F">
        <w:rPr>
          <w:rFonts w:ascii="Times New Roman" w:hAnsi="Times New Roman"/>
          <w:sz w:val="16"/>
          <w:szCs w:val="16"/>
          <w:vertAlign w:val="superscript"/>
          <w:lang w:val="en-US"/>
        </w:rPr>
        <w:footnoteRef/>
      </w:r>
      <w:r w:rsidRPr="00251D7F">
        <w:rPr>
          <w:rFonts w:ascii="Times New Roman" w:hAnsi="Times New Roman"/>
          <w:sz w:val="16"/>
          <w:szCs w:val="16"/>
          <w:vertAlign w:val="superscript"/>
          <w:lang w:val="en-US"/>
        </w:rPr>
        <w:t xml:space="preserve"> </w:t>
      </w:r>
      <w:r w:rsidRPr="00251D7F">
        <w:rPr>
          <w:rFonts w:ascii="Times New Roman" w:hAnsi="Times New Roman"/>
          <w:sz w:val="16"/>
          <w:szCs w:val="16"/>
          <w:lang w:val="en-US"/>
        </w:rPr>
        <w:t xml:space="preserve">Chuyển đổi vị trí để phòng ngừa tham nhũng (50/175): </w:t>
      </w:r>
      <w:r w:rsidRPr="00251D7F">
        <w:rPr>
          <w:rFonts w:ascii="Times New Roman" w:hAnsi="Times New Roman"/>
          <w:b/>
          <w:sz w:val="16"/>
          <w:szCs w:val="16"/>
          <w:lang w:val="en-US"/>
        </w:rPr>
        <w:t>Bến Cầu</w:t>
      </w:r>
      <w:r w:rsidRPr="00251D7F">
        <w:rPr>
          <w:rFonts w:ascii="Times New Roman" w:hAnsi="Times New Roman"/>
          <w:sz w:val="16"/>
          <w:szCs w:val="16"/>
          <w:lang w:val="en-US"/>
        </w:rPr>
        <w:t xml:space="preserve"> (12 trường hợp; chưa chuyển trong 09 tháng đầu năm); </w:t>
      </w:r>
      <w:r w:rsidRPr="00251D7F">
        <w:rPr>
          <w:rFonts w:ascii="Times New Roman" w:hAnsi="Times New Roman"/>
          <w:b/>
          <w:sz w:val="16"/>
          <w:szCs w:val="16"/>
          <w:lang w:val="en-US"/>
        </w:rPr>
        <w:t>Châu Thành</w:t>
      </w:r>
      <w:r w:rsidRPr="00251D7F">
        <w:rPr>
          <w:rFonts w:ascii="Times New Roman" w:hAnsi="Times New Roman"/>
          <w:sz w:val="16"/>
          <w:szCs w:val="16"/>
          <w:lang w:val="en-US"/>
        </w:rPr>
        <w:t xml:space="preserve"> (21 trường hợp; 01 trường hợp chuyển trong Quý III); </w:t>
      </w:r>
      <w:r w:rsidRPr="00251D7F">
        <w:rPr>
          <w:rFonts w:ascii="Times New Roman" w:hAnsi="Times New Roman"/>
          <w:b/>
          <w:sz w:val="16"/>
          <w:szCs w:val="16"/>
          <w:lang w:val="en-US"/>
        </w:rPr>
        <w:t>Dương Minh Châu</w:t>
      </w:r>
      <w:r w:rsidRPr="00251D7F">
        <w:rPr>
          <w:rFonts w:ascii="Times New Roman" w:hAnsi="Times New Roman"/>
          <w:sz w:val="16"/>
          <w:szCs w:val="16"/>
          <w:lang w:val="en-US"/>
        </w:rPr>
        <w:t xml:space="preserve"> (21 trường hợp; 04 trường hợp chuyển trong Quý III); </w:t>
      </w:r>
      <w:r w:rsidRPr="00251D7F">
        <w:rPr>
          <w:rFonts w:ascii="Times New Roman" w:hAnsi="Times New Roman"/>
          <w:b/>
          <w:sz w:val="16"/>
          <w:szCs w:val="16"/>
          <w:lang w:val="en-US"/>
        </w:rPr>
        <w:t>Gò Dầu</w:t>
      </w:r>
      <w:r w:rsidRPr="00251D7F">
        <w:rPr>
          <w:rFonts w:ascii="Times New Roman" w:hAnsi="Times New Roman"/>
          <w:sz w:val="16"/>
          <w:szCs w:val="16"/>
          <w:lang w:val="en-US"/>
        </w:rPr>
        <w:t xml:space="preserve"> (02 trường hợp; chưa chuyển trong 09 tháng đầu năm); </w:t>
      </w:r>
      <w:r w:rsidRPr="00251D7F">
        <w:rPr>
          <w:rFonts w:ascii="Times New Roman" w:hAnsi="Times New Roman"/>
          <w:b/>
          <w:sz w:val="16"/>
          <w:szCs w:val="16"/>
          <w:lang w:val="en-US"/>
        </w:rPr>
        <w:t>Hòa Thành</w:t>
      </w:r>
      <w:r w:rsidRPr="00251D7F">
        <w:rPr>
          <w:rFonts w:ascii="Times New Roman" w:hAnsi="Times New Roman"/>
          <w:sz w:val="16"/>
          <w:szCs w:val="16"/>
          <w:lang w:val="en-US"/>
        </w:rPr>
        <w:t xml:space="preserve"> (17 trường hợp; 06 trường hợp chuyển trong Quý III); </w:t>
      </w:r>
      <w:r w:rsidRPr="00251D7F">
        <w:rPr>
          <w:rFonts w:ascii="Times New Roman" w:hAnsi="Times New Roman"/>
          <w:b/>
          <w:sz w:val="16"/>
          <w:szCs w:val="16"/>
          <w:lang w:val="en-US"/>
        </w:rPr>
        <w:t>Tân Biên</w:t>
      </w:r>
      <w:r w:rsidRPr="00251D7F">
        <w:rPr>
          <w:rFonts w:ascii="Times New Roman" w:hAnsi="Times New Roman"/>
          <w:sz w:val="16"/>
          <w:szCs w:val="16"/>
          <w:lang w:val="en-US"/>
        </w:rPr>
        <w:t xml:space="preserve"> (05 trường hợp; 05 trường hợp chuyển trong Quý III); </w:t>
      </w:r>
      <w:r w:rsidRPr="00251D7F">
        <w:rPr>
          <w:rFonts w:ascii="Times New Roman" w:hAnsi="Times New Roman"/>
          <w:b/>
          <w:sz w:val="16"/>
          <w:szCs w:val="16"/>
          <w:lang w:val="en-US"/>
        </w:rPr>
        <w:t>Tân Châu</w:t>
      </w:r>
      <w:r w:rsidRPr="00251D7F">
        <w:rPr>
          <w:rFonts w:ascii="Times New Roman" w:hAnsi="Times New Roman"/>
          <w:sz w:val="16"/>
          <w:szCs w:val="16"/>
          <w:lang w:val="en-US"/>
        </w:rPr>
        <w:t xml:space="preserve"> (08 trường hợp; 05 trường hợp chuyển trong Quý II); </w:t>
      </w:r>
      <w:r w:rsidRPr="00251D7F">
        <w:rPr>
          <w:rFonts w:ascii="Times New Roman" w:hAnsi="Times New Roman"/>
          <w:b/>
          <w:sz w:val="16"/>
          <w:szCs w:val="16"/>
          <w:lang w:val="en-US"/>
        </w:rPr>
        <w:t>Thành phố Tây Ninh</w:t>
      </w:r>
      <w:r w:rsidRPr="00251D7F">
        <w:rPr>
          <w:rFonts w:ascii="Times New Roman" w:hAnsi="Times New Roman"/>
          <w:sz w:val="16"/>
          <w:szCs w:val="16"/>
          <w:lang w:val="en-US"/>
        </w:rPr>
        <w:t xml:space="preserve"> (21 trường hợp; chưa chuyển trong 09 tháng đầu năm); </w:t>
      </w:r>
      <w:r w:rsidRPr="00251D7F">
        <w:rPr>
          <w:rFonts w:ascii="Times New Roman" w:hAnsi="Times New Roman"/>
          <w:b/>
          <w:sz w:val="16"/>
          <w:szCs w:val="16"/>
          <w:lang w:val="en-US"/>
        </w:rPr>
        <w:t>Trảng Bàng</w:t>
      </w:r>
      <w:r w:rsidRPr="00251D7F">
        <w:rPr>
          <w:rFonts w:ascii="Times New Roman" w:hAnsi="Times New Roman"/>
          <w:sz w:val="16"/>
          <w:szCs w:val="16"/>
          <w:lang w:val="en-US"/>
        </w:rPr>
        <w:t xml:space="preserve"> (24 trường hợp; 15 trường hợp chuyển trong Quý III); </w:t>
      </w:r>
      <w:r w:rsidRPr="00251D7F">
        <w:rPr>
          <w:rFonts w:ascii="Times New Roman" w:hAnsi="Times New Roman"/>
          <w:b/>
          <w:sz w:val="16"/>
          <w:szCs w:val="16"/>
          <w:lang w:val="en-US"/>
        </w:rPr>
        <w:t>BQL CMMN</w:t>
      </w:r>
      <w:r w:rsidRPr="00251D7F">
        <w:rPr>
          <w:rFonts w:ascii="Times New Roman" w:hAnsi="Times New Roman"/>
          <w:sz w:val="16"/>
          <w:szCs w:val="16"/>
          <w:lang w:val="en-US"/>
        </w:rPr>
        <w:t xml:space="preserve"> (Không có trường hợp); </w:t>
      </w:r>
      <w:r w:rsidRPr="00251D7F">
        <w:rPr>
          <w:rFonts w:ascii="Times New Roman" w:hAnsi="Times New Roman"/>
          <w:b/>
          <w:sz w:val="16"/>
          <w:szCs w:val="16"/>
          <w:lang w:val="en-US"/>
        </w:rPr>
        <w:t>BQL Giao thông</w:t>
      </w:r>
      <w:r w:rsidRPr="00251D7F">
        <w:rPr>
          <w:rFonts w:ascii="Times New Roman" w:hAnsi="Times New Roman"/>
          <w:sz w:val="16"/>
          <w:szCs w:val="16"/>
          <w:lang w:val="en-US"/>
        </w:rPr>
        <w:t xml:space="preserve"> (01 trường hợp; chưa chuyển trong 09 tháng đầu năm); </w:t>
      </w:r>
      <w:r w:rsidRPr="00251D7F">
        <w:rPr>
          <w:rFonts w:ascii="Times New Roman" w:hAnsi="Times New Roman"/>
          <w:b/>
          <w:sz w:val="16"/>
          <w:szCs w:val="16"/>
          <w:lang w:val="en-US"/>
        </w:rPr>
        <w:t>BQL KKT</w:t>
      </w:r>
      <w:r w:rsidRPr="00251D7F">
        <w:rPr>
          <w:rFonts w:ascii="Times New Roman" w:hAnsi="Times New Roman"/>
          <w:sz w:val="16"/>
          <w:szCs w:val="16"/>
          <w:lang w:val="en-US"/>
        </w:rPr>
        <w:t xml:space="preserve"> (01 trường hợp; 01 trường hợp đã chuyển trong Quý III); </w:t>
      </w:r>
      <w:r w:rsidRPr="00251D7F">
        <w:rPr>
          <w:rFonts w:ascii="Times New Roman" w:hAnsi="Times New Roman"/>
          <w:b/>
          <w:sz w:val="16"/>
          <w:szCs w:val="16"/>
          <w:lang w:val="en-US"/>
        </w:rPr>
        <w:t>BQL NNPTNT</w:t>
      </w:r>
      <w:r w:rsidRPr="00251D7F">
        <w:rPr>
          <w:rFonts w:ascii="Times New Roman" w:hAnsi="Times New Roman"/>
          <w:sz w:val="16"/>
          <w:szCs w:val="16"/>
          <w:lang w:val="en-US"/>
        </w:rPr>
        <w:t xml:space="preserve"> (01 trường hợp; 01 trường hợp đã chuyển trong Quý III); </w:t>
      </w:r>
      <w:r w:rsidRPr="00251D7F">
        <w:rPr>
          <w:rFonts w:ascii="Times New Roman" w:hAnsi="Times New Roman"/>
          <w:b/>
          <w:sz w:val="16"/>
          <w:szCs w:val="16"/>
          <w:lang w:val="en-US"/>
        </w:rPr>
        <w:t>BQL Núi Bà</w:t>
      </w:r>
      <w:r w:rsidRPr="00251D7F">
        <w:rPr>
          <w:rFonts w:ascii="Times New Roman" w:hAnsi="Times New Roman"/>
          <w:sz w:val="16"/>
          <w:szCs w:val="16"/>
          <w:lang w:val="en-US"/>
        </w:rPr>
        <w:t xml:space="preserve"> (Không có trường hợp); </w:t>
      </w:r>
      <w:r w:rsidRPr="00251D7F">
        <w:rPr>
          <w:rFonts w:ascii="Times New Roman" w:hAnsi="Times New Roman"/>
          <w:b/>
          <w:sz w:val="16"/>
          <w:szCs w:val="16"/>
          <w:lang w:val="en-US"/>
        </w:rPr>
        <w:t>BQL VQG</w:t>
      </w:r>
      <w:r w:rsidRPr="00251D7F">
        <w:rPr>
          <w:rFonts w:ascii="Times New Roman" w:hAnsi="Times New Roman"/>
          <w:sz w:val="16"/>
          <w:szCs w:val="16"/>
          <w:lang w:val="en-US"/>
        </w:rPr>
        <w:t xml:space="preserve"> (04 trường hợp; chưa chuyển trong 09 tháng đầu năm); </w:t>
      </w:r>
      <w:r w:rsidRPr="00251D7F">
        <w:rPr>
          <w:rFonts w:ascii="Times New Roman" w:hAnsi="Times New Roman"/>
          <w:b/>
          <w:sz w:val="16"/>
          <w:szCs w:val="16"/>
          <w:lang w:val="en-US"/>
        </w:rPr>
        <w:t>BQL tỉnh</w:t>
      </w:r>
      <w:r w:rsidRPr="00251D7F">
        <w:rPr>
          <w:rFonts w:ascii="Times New Roman" w:hAnsi="Times New Roman"/>
          <w:sz w:val="16"/>
          <w:szCs w:val="16"/>
          <w:lang w:val="en-US"/>
        </w:rPr>
        <w:t xml:space="preserve"> (01 trường hợp; chưa chuyển trong 09 tháng đầu năm); </w:t>
      </w:r>
      <w:r w:rsidRPr="00251D7F">
        <w:rPr>
          <w:rFonts w:ascii="Times New Roman" w:hAnsi="Times New Roman"/>
          <w:b/>
          <w:sz w:val="16"/>
          <w:szCs w:val="16"/>
          <w:lang w:val="en-US"/>
        </w:rPr>
        <w:t>Đài PTTH</w:t>
      </w:r>
      <w:r w:rsidRPr="00251D7F">
        <w:rPr>
          <w:rFonts w:ascii="Times New Roman" w:hAnsi="Times New Roman"/>
          <w:sz w:val="16"/>
          <w:szCs w:val="16"/>
          <w:lang w:val="en-US"/>
        </w:rPr>
        <w:t xml:space="preserve"> (Không có trường hợp); </w:t>
      </w:r>
      <w:r w:rsidRPr="00251D7F">
        <w:rPr>
          <w:rFonts w:ascii="Times New Roman" w:hAnsi="Times New Roman"/>
          <w:b/>
          <w:sz w:val="16"/>
          <w:szCs w:val="16"/>
          <w:lang w:val="en-US"/>
        </w:rPr>
        <w:t>Quỹ ĐTPT</w:t>
      </w:r>
      <w:r w:rsidRPr="00251D7F">
        <w:rPr>
          <w:rFonts w:ascii="Times New Roman" w:hAnsi="Times New Roman"/>
          <w:sz w:val="16"/>
          <w:szCs w:val="16"/>
          <w:lang w:val="en-US"/>
        </w:rPr>
        <w:t xml:space="preserve"> (04 trường hợp; 01 trường hợp đã chuyển trong Quý I); </w:t>
      </w:r>
      <w:r w:rsidRPr="00251D7F">
        <w:rPr>
          <w:rFonts w:ascii="Times New Roman" w:hAnsi="Times New Roman"/>
          <w:b/>
          <w:sz w:val="16"/>
          <w:szCs w:val="16"/>
          <w:lang w:val="en-US"/>
        </w:rPr>
        <w:t>Sở Công Thương</w:t>
      </w:r>
      <w:r w:rsidRPr="00251D7F">
        <w:rPr>
          <w:rFonts w:ascii="Times New Roman" w:hAnsi="Times New Roman"/>
          <w:sz w:val="16"/>
          <w:szCs w:val="16"/>
          <w:lang w:val="en-US"/>
        </w:rPr>
        <w:t xml:space="preserve"> (01 trường hợp; chưa chuyển trong 09 tháng đầu năm); </w:t>
      </w:r>
      <w:r w:rsidRPr="00251D7F">
        <w:rPr>
          <w:rFonts w:ascii="Times New Roman" w:hAnsi="Times New Roman"/>
          <w:b/>
          <w:sz w:val="16"/>
          <w:szCs w:val="16"/>
          <w:lang w:val="en-US"/>
        </w:rPr>
        <w:t>Sở GDĐT</w:t>
      </w:r>
      <w:r w:rsidRPr="00251D7F">
        <w:rPr>
          <w:rFonts w:ascii="Times New Roman" w:hAnsi="Times New Roman"/>
          <w:sz w:val="16"/>
          <w:szCs w:val="16"/>
          <w:lang w:val="en-US"/>
        </w:rPr>
        <w:t xml:space="preserve"> (07 trường hợp; chưa chuyển trong 09 tháng đầu năm); </w:t>
      </w:r>
      <w:r w:rsidRPr="00251D7F">
        <w:rPr>
          <w:rFonts w:ascii="Times New Roman" w:hAnsi="Times New Roman"/>
          <w:b/>
          <w:sz w:val="16"/>
          <w:szCs w:val="16"/>
          <w:lang w:val="en-US"/>
        </w:rPr>
        <w:t>Sở GTVT</w:t>
      </w:r>
      <w:r w:rsidRPr="00251D7F">
        <w:rPr>
          <w:rFonts w:ascii="Times New Roman" w:hAnsi="Times New Roman"/>
          <w:sz w:val="16"/>
          <w:szCs w:val="16"/>
          <w:lang w:val="en-US"/>
        </w:rPr>
        <w:t xml:space="preserve"> (01 trường hợp; 01 trường hợp chuyển trong Quý II); </w:t>
      </w:r>
      <w:r w:rsidRPr="00251D7F">
        <w:rPr>
          <w:rFonts w:ascii="Times New Roman" w:hAnsi="Times New Roman"/>
          <w:b/>
          <w:sz w:val="16"/>
          <w:szCs w:val="16"/>
          <w:lang w:val="en-US"/>
        </w:rPr>
        <w:t>Sở KHCN</w:t>
      </w:r>
      <w:r w:rsidRPr="00251D7F">
        <w:rPr>
          <w:rFonts w:ascii="Times New Roman" w:hAnsi="Times New Roman"/>
          <w:sz w:val="16"/>
          <w:szCs w:val="16"/>
          <w:lang w:val="en-US"/>
        </w:rPr>
        <w:t xml:space="preserve"> (02 trường hợp; đã chuyển 02 trường hợp trong Quý II); </w:t>
      </w:r>
      <w:r w:rsidRPr="00251D7F">
        <w:rPr>
          <w:rFonts w:ascii="Times New Roman" w:hAnsi="Times New Roman"/>
          <w:b/>
          <w:sz w:val="16"/>
          <w:szCs w:val="16"/>
          <w:lang w:val="en-US"/>
        </w:rPr>
        <w:t>Sở LĐTBXH</w:t>
      </w:r>
      <w:r w:rsidRPr="00251D7F">
        <w:rPr>
          <w:rFonts w:ascii="Times New Roman" w:hAnsi="Times New Roman"/>
          <w:sz w:val="16"/>
          <w:szCs w:val="16"/>
          <w:lang w:val="en-US"/>
        </w:rPr>
        <w:t xml:space="preserve"> (02 trường hợp; 02 trường hợp chuyển trong Quý III); </w:t>
      </w:r>
      <w:r w:rsidRPr="00251D7F">
        <w:rPr>
          <w:rFonts w:ascii="Times New Roman" w:hAnsi="Times New Roman"/>
          <w:b/>
          <w:sz w:val="16"/>
          <w:szCs w:val="16"/>
          <w:lang w:val="en-US"/>
        </w:rPr>
        <w:t>Sở NNPTNT</w:t>
      </w:r>
      <w:r w:rsidRPr="00251D7F">
        <w:rPr>
          <w:rFonts w:ascii="Times New Roman" w:hAnsi="Times New Roman"/>
          <w:sz w:val="16"/>
          <w:szCs w:val="16"/>
          <w:lang w:val="en-US"/>
        </w:rPr>
        <w:t xml:space="preserve"> (Không có trường hợp); </w:t>
      </w:r>
      <w:r w:rsidRPr="00251D7F">
        <w:rPr>
          <w:rFonts w:ascii="Times New Roman" w:hAnsi="Times New Roman"/>
          <w:b/>
          <w:sz w:val="16"/>
          <w:szCs w:val="16"/>
          <w:lang w:val="en-US"/>
        </w:rPr>
        <w:t>Sở Nội vụ</w:t>
      </w:r>
      <w:r w:rsidRPr="00251D7F">
        <w:rPr>
          <w:rFonts w:ascii="Times New Roman" w:hAnsi="Times New Roman"/>
          <w:sz w:val="16"/>
          <w:szCs w:val="16"/>
          <w:lang w:val="en-US"/>
        </w:rPr>
        <w:t xml:space="preserve"> (Không có trường hợp); </w:t>
      </w:r>
      <w:r w:rsidRPr="00251D7F">
        <w:rPr>
          <w:rFonts w:ascii="Times New Roman" w:hAnsi="Times New Roman"/>
          <w:b/>
          <w:sz w:val="16"/>
          <w:szCs w:val="16"/>
          <w:lang w:val="en-US"/>
        </w:rPr>
        <w:t>Sở Ngoại vụ</w:t>
      </w:r>
      <w:r w:rsidRPr="00251D7F">
        <w:rPr>
          <w:rFonts w:ascii="Times New Roman" w:hAnsi="Times New Roman"/>
          <w:sz w:val="16"/>
          <w:szCs w:val="16"/>
          <w:lang w:val="en-US"/>
        </w:rPr>
        <w:t xml:space="preserve"> (01 trường hợp; chưa chuyển trong 09 tháng đầu năm); </w:t>
      </w:r>
      <w:r w:rsidRPr="00251D7F">
        <w:rPr>
          <w:rFonts w:ascii="Times New Roman" w:hAnsi="Times New Roman"/>
          <w:b/>
          <w:sz w:val="16"/>
          <w:szCs w:val="16"/>
          <w:lang w:val="en-US"/>
        </w:rPr>
        <w:t>Sở Tài chính</w:t>
      </w:r>
      <w:r w:rsidRPr="00251D7F">
        <w:rPr>
          <w:rFonts w:ascii="Times New Roman" w:hAnsi="Times New Roman"/>
          <w:sz w:val="16"/>
          <w:szCs w:val="16"/>
          <w:lang w:val="en-US"/>
        </w:rPr>
        <w:t xml:space="preserve"> (02 trường hợp; đã chuyển 01 trường hợp trong Quý III); </w:t>
      </w:r>
      <w:r w:rsidRPr="00251D7F">
        <w:rPr>
          <w:rFonts w:ascii="Times New Roman" w:hAnsi="Times New Roman"/>
          <w:b/>
          <w:sz w:val="16"/>
          <w:szCs w:val="16"/>
          <w:lang w:val="en-US"/>
        </w:rPr>
        <w:t>Sở TNMT</w:t>
      </w:r>
      <w:r w:rsidRPr="00251D7F">
        <w:rPr>
          <w:rFonts w:ascii="Times New Roman" w:hAnsi="Times New Roman"/>
          <w:sz w:val="16"/>
          <w:szCs w:val="16"/>
          <w:lang w:val="en-US"/>
        </w:rPr>
        <w:t xml:space="preserve"> (09 trường hợp; chưa chuyển trong 09 tháng đầu năm); </w:t>
      </w:r>
      <w:r w:rsidRPr="00251D7F">
        <w:rPr>
          <w:rFonts w:ascii="Times New Roman" w:hAnsi="Times New Roman"/>
          <w:b/>
          <w:sz w:val="16"/>
          <w:szCs w:val="16"/>
          <w:lang w:val="en-US"/>
        </w:rPr>
        <w:t>Sở TTTT</w:t>
      </w:r>
      <w:r w:rsidRPr="00251D7F">
        <w:rPr>
          <w:rFonts w:ascii="Times New Roman" w:hAnsi="Times New Roman"/>
          <w:sz w:val="16"/>
          <w:szCs w:val="16"/>
          <w:lang w:val="en-US"/>
        </w:rPr>
        <w:t xml:space="preserve"> (Không có trường hợp); </w:t>
      </w:r>
      <w:r w:rsidRPr="00251D7F">
        <w:rPr>
          <w:rFonts w:ascii="Times New Roman" w:hAnsi="Times New Roman"/>
          <w:b/>
          <w:sz w:val="16"/>
          <w:szCs w:val="16"/>
          <w:lang w:val="en-US"/>
        </w:rPr>
        <w:t>Sở Tư pháp</w:t>
      </w:r>
      <w:r w:rsidRPr="00251D7F">
        <w:rPr>
          <w:rFonts w:ascii="Times New Roman" w:hAnsi="Times New Roman"/>
          <w:sz w:val="16"/>
          <w:szCs w:val="16"/>
          <w:lang w:val="en-US"/>
        </w:rPr>
        <w:t xml:space="preserve"> (01 trường hợp; chưa chuyển trong 09 tháng đầu năm); </w:t>
      </w:r>
      <w:r w:rsidRPr="00251D7F">
        <w:rPr>
          <w:rFonts w:ascii="Times New Roman" w:hAnsi="Times New Roman"/>
          <w:b/>
          <w:sz w:val="16"/>
          <w:szCs w:val="16"/>
          <w:lang w:val="en-US"/>
        </w:rPr>
        <w:t>Sở VHTTDL</w:t>
      </w:r>
      <w:r w:rsidRPr="00251D7F">
        <w:rPr>
          <w:rFonts w:ascii="Times New Roman" w:hAnsi="Times New Roman"/>
          <w:sz w:val="16"/>
          <w:szCs w:val="16"/>
          <w:lang w:val="en-US"/>
        </w:rPr>
        <w:t xml:space="preserve"> (02 trường hợp; chưa chuyển trong 09 tháng đầu năm); </w:t>
      </w:r>
      <w:r w:rsidRPr="00251D7F">
        <w:rPr>
          <w:rFonts w:ascii="Times New Roman" w:hAnsi="Times New Roman"/>
          <w:b/>
          <w:sz w:val="16"/>
          <w:szCs w:val="16"/>
          <w:lang w:val="en-US"/>
        </w:rPr>
        <w:t>Sở Xây dựng</w:t>
      </w:r>
      <w:r w:rsidRPr="00251D7F">
        <w:rPr>
          <w:rFonts w:ascii="Times New Roman" w:hAnsi="Times New Roman"/>
          <w:sz w:val="16"/>
          <w:szCs w:val="16"/>
          <w:lang w:val="en-US"/>
        </w:rPr>
        <w:t xml:space="preserve"> (03 trường hợp; 03 trường hợp đã chuyển trong Quý III); </w:t>
      </w:r>
      <w:r w:rsidRPr="00251D7F">
        <w:rPr>
          <w:rFonts w:ascii="Times New Roman" w:hAnsi="Times New Roman"/>
          <w:b/>
          <w:sz w:val="16"/>
          <w:szCs w:val="16"/>
          <w:lang w:val="en-US"/>
        </w:rPr>
        <w:t>Sở Y tế</w:t>
      </w:r>
      <w:r w:rsidRPr="00251D7F">
        <w:rPr>
          <w:rFonts w:ascii="Times New Roman" w:hAnsi="Times New Roman"/>
          <w:sz w:val="16"/>
          <w:szCs w:val="16"/>
          <w:lang w:val="en-US"/>
        </w:rPr>
        <w:t xml:space="preserve"> (Chưa xây dựng kế hoạch); </w:t>
      </w:r>
      <w:r w:rsidRPr="00251D7F">
        <w:rPr>
          <w:rFonts w:ascii="Times New Roman" w:hAnsi="Times New Roman"/>
          <w:b/>
          <w:sz w:val="16"/>
          <w:szCs w:val="16"/>
          <w:lang w:val="en-US"/>
        </w:rPr>
        <w:t>Thanh tra tỉnh</w:t>
      </w:r>
      <w:r w:rsidRPr="00251D7F">
        <w:rPr>
          <w:rFonts w:ascii="Times New Roman" w:hAnsi="Times New Roman"/>
          <w:sz w:val="16"/>
          <w:szCs w:val="16"/>
          <w:lang w:val="en-US"/>
        </w:rPr>
        <w:t xml:space="preserve"> (01 trường hợp; 01 trường hợp chuyển trong Quý I); </w:t>
      </w:r>
      <w:r w:rsidRPr="00251D7F">
        <w:rPr>
          <w:rFonts w:ascii="Times New Roman" w:hAnsi="Times New Roman"/>
          <w:b/>
          <w:sz w:val="16"/>
          <w:szCs w:val="16"/>
          <w:lang w:val="en-US"/>
        </w:rPr>
        <w:t>Văn phòng UBND tỉnh</w:t>
      </w:r>
      <w:r w:rsidRPr="00251D7F">
        <w:rPr>
          <w:rFonts w:ascii="Times New Roman" w:hAnsi="Times New Roman"/>
          <w:sz w:val="16"/>
          <w:szCs w:val="16"/>
          <w:lang w:val="en-US"/>
        </w:rPr>
        <w:t xml:space="preserve"> (Không có trường hợp); </w:t>
      </w:r>
      <w:r w:rsidRPr="00251D7F">
        <w:rPr>
          <w:rFonts w:ascii="Times New Roman" w:hAnsi="Times New Roman"/>
          <w:b/>
          <w:sz w:val="16"/>
          <w:szCs w:val="16"/>
          <w:lang w:val="en-US"/>
        </w:rPr>
        <w:t>Văn phòng Đoàn ĐBQH-HĐND tỉnh</w:t>
      </w:r>
      <w:r w:rsidRPr="00251D7F">
        <w:rPr>
          <w:rFonts w:ascii="Times New Roman" w:hAnsi="Times New Roman"/>
          <w:sz w:val="16"/>
          <w:szCs w:val="16"/>
          <w:lang w:val="en-US"/>
        </w:rPr>
        <w:t xml:space="preserve"> (Không có trường hợp).</w:t>
      </w:r>
    </w:p>
  </w:footnote>
  <w:footnote w:id="10">
    <w:p w:rsidR="002E7452" w:rsidRDefault="002E7452" w:rsidP="000804BD">
      <w:pPr>
        <w:pStyle w:val="FootnoteText"/>
        <w:ind w:firstLine="284"/>
        <w:jc w:val="both"/>
        <w:rPr>
          <w:rFonts w:ascii="Times New Roman" w:hAnsi="Times New Roman"/>
          <w:sz w:val="18"/>
          <w:szCs w:val="16"/>
          <w:lang w:val="en-US"/>
        </w:rPr>
      </w:pPr>
      <w:r>
        <w:rPr>
          <w:rFonts w:ascii="Times New Roman" w:hAnsi="Times New Roman"/>
          <w:sz w:val="18"/>
          <w:szCs w:val="16"/>
          <w:vertAlign w:val="superscript"/>
          <w:lang w:val="en-US"/>
        </w:rPr>
        <w:footnoteRef/>
      </w:r>
      <w:r>
        <w:rPr>
          <w:rFonts w:ascii="Times New Roman" w:hAnsi="Times New Roman"/>
          <w:sz w:val="18"/>
          <w:szCs w:val="16"/>
          <w:vertAlign w:val="superscript"/>
          <w:lang w:val="en-US"/>
        </w:rPr>
        <w:t xml:space="preserve"> </w:t>
      </w:r>
      <w:r>
        <w:rPr>
          <w:rFonts w:ascii="Times New Roman" w:hAnsi="Times New Roman"/>
          <w:sz w:val="18"/>
          <w:szCs w:val="16"/>
          <w:lang w:val="en-US"/>
        </w:rPr>
        <w:t>Số liệu được tổng hợp trước khi có Quyết định số 56-QĐ/TW ngày 08/02/2022 của Bộ Chính trị; được thống kê theo chính quyền địa phương. Theo đó, tổng số bản kê khai là 1.778 bản, cụ thể:</w:t>
      </w:r>
    </w:p>
    <w:p w:rsidR="002E7452" w:rsidRDefault="002E7452" w:rsidP="000804BD">
      <w:pPr>
        <w:pStyle w:val="FootnoteText"/>
        <w:ind w:firstLine="284"/>
        <w:jc w:val="both"/>
        <w:rPr>
          <w:rFonts w:ascii="Times New Roman" w:hAnsi="Times New Roman"/>
          <w:sz w:val="18"/>
          <w:szCs w:val="16"/>
          <w:lang w:val="en-US"/>
        </w:rPr>
      </w:pPr>
      <w:r>
        <w:rPr>
          <w:rFonts w:ascii="Times New Roman" w:hAnsi="Times New Roman"/>
          <w:sz w:val="18"/>
          <w:szCs w:val="16"/>
          <w:lang w:val="en-US"/>
        </w:rPr>
        <w:t>- Số lượng thuộc thẩm quyền kiểm soát của Thanh tra Chính phủ: 34 bản.</w:t>
      </w:r>
    </w:p>
    <w:p w:rsidR="002E7452" w:rsidRDefault="002E7452" w:rsidP="000804BD">
      <w:pPr>
        <w:pStyle w:val="FootnoteText"/>
        <w:ind w:firstLine="284"/>
        <w:jc w:val="both"/>
        <w:rPr>
          <w:rFonts w:ascii="Times New Roman" w:hAnsi="Times New Roman"/>
          <w:sz w:val="18"/>
          <w:szCs w:val="16"/>
          <w:lang w:val="en-US"/>
        </w:rPr>
      </w:pPr>
      <w:r>
        <w:rPr>
          <w:rFonts w:ascii="Times New Roman" w:hAnsi="Times New Roman"/>
          <w:sz w:val="18"/>
          <w:szCs w:val="16"/>
          <w:lang w:val="en-US"/>
        </w:rPr>
        <w:t>- Số lượng thuộc thẩm quyền kiểm soát của UBTVQH: 01 bản.</w:t>
      </w:r>
    </w:p>
    <w:p w:rsidR="002E7452" w:rsidRDefault="002E7452" w:rsidP="000804BD">
      <w:pPr>
        <w:pStyle w:val="FootnoteText"/>
        <w:ind w:firstLine="284"/>
        <w:jc w:val="both"/>
        <w:rPr>
          <w:rFonts w:ascii="Times New Roman" w:hAnsi="Times New Roman"/>
          <w:sz w:val="18"/>
          <w:szCs w:val="16"/>
          <w:lang w:val="en-US"/>
        </w:rPr>
      </w:pPr>
      <w:r>
        <w:rPr>
          <w:rFonts w:ascii="Times New Roman" w:hAnsi="Times New Roman"/>
          <w:sz w:val="18"/>
          <w:szCs w:val="16"/>
          <w:lang w:val="en-US"/>
        </w:rPr>
        <w:t>- Số lượng thuộc thẩm quyền kiểm soát của Thanh tra tỉnh: 2743 bản.</w:t>
      </w:r>
    </w:p>
    <w:p w:rsidR="002E7452" w:rsidRDefault="002E7452" w:rsidP="000804BD">
      <w:pPr>
        <w:pStyle w:val="FootnoteText"/>
        <w:ind w:firstLine="284"/>
        <w:jc w:val="both"/>
        <w:rPr>
          <w:rFonts w:ascii="Times New Roman" w:hAnsi="Times New Roman"/>
          <w:sz w:val="18"/>
          <w:szCs w:val="16"/>
          <w:lang w:val="en-US"/>
        </w:rPr>
      </w:pPr>
      <w:r>
        <w:rPr>
          <w:rFonts w:ascii="Times New Roman" w:hAnsi="Times New Roman"/>
          <w:sz w:val="18"/>
          <w:szCs w:val="16"/>
          <w:lang w:val="en-US"/>
        </w:rPr>
        <w:t>- Số lượng chưa xác định thẩm quyền: 04 bản.</w:t>
      </w:r>
    </w:p>
  </w:footnote>
  <w:footnote w:id="11">
    <w:p w:rsidR="004A670B" w:rsidRPr="00251D7F" w:rsidRDefault="004A670B" w:rsidP="004A670B">
      <w:pPr>
        <w:pStyle w:val="FootnoteText"/>
        <w:ind w:firstLine="284"/>
        <w:jc w:val="both"/>
        <w:rPr>
          <w:rFonts w:ascii="Times New Roman" w:hAnsi="Times New Roman"/>
          <w:sz w:val="16"/>
          <w:szCs w:val="16"/>
          <w:lang w:val="en-US"/>
        </w:rPr>
      </w:pPr>
      <w:r w:rsidRPr="00251D7F">
        <w:rPr>
          <w:rStyle w:val="FootnoteReference"/>
          <w:sz w:val="16"/>
          <w:szCs w:val="16"/>
        </w:rPr>
        <w:footnoteRef/>
      </w:r>
      <w:r w:rsidRPr="00251D7F">
        <w:rPr>
          <w:rFonts w:ascii="Times New Roman" w:hAnsi="Times New Roman"/>
          <w:sz w:val="16"/>
          <w:szCs w:val="16"/>
        </w:rPr>
        <w:t xml:space="preserve"> </w:t>
      </w:r>
      <w:r w:rsidRPr="00251D7F">
        <w:rPr>
          <w:rFonts w:ascii="Times New Roman" w:hAnsi="Times New Roman"/>
          <w:b/>
          <w:sz w:val="16"/>
          <w:szCs w:val="16"/>
          <w:lang w:val="en-US"/>
        </w:rPr>
        <w:t>Châu Thành</w:t>
      </w:r>
      <w:r w:rsidRPr="00251D7F">
        <w:rPr>
          <w:rFonts w:ascii="Times New Roman" w:hAnsi="Times New Roman"/>
          <w:sz w:val="16"/>
          <w:szCs w:val="16"/>
          <w:lang w:val="en-US"/>
        </w:rPr>
        <w:t xml:space="preserve"> (18 trường hợp: 01 kê khai lần đầu; 17 kê khai phục vụ công tác cán bộ); </w:t>
      </w:r>
      <w:r w:rsidRPr="00251D7F">
        <w:rPr>
          <w:rFonts w:ascii="Times New Roman" w:hAnsi="Times New Roman"/>
          <w:b/>
          <w:sz w:val="16"/>
          <w:szCs w:val="16"/>
          <w:lang w:val="en-US"/>
        </w:rPr>
        <w:t>Dương Minh Châu</w:t>
      </w:r>
      <w:r w:rsidRPr="00251D7F">
        <w:rPr>
          <w:rFonts w:ascii="Times New Roman" w:hAnsi="Times New Roman"/>
          <w:sz w:val="16"/>
          <w:szCs w:val="16"/>
          <w:lang w:val="en-US"/>
        </w:rPr>
        <w:t xml:space="preserve"> (01 trường hợp kê khai lần đầu); </w:t>
      </w:r>
      <w:r w:rsidRPr="00251D7F">
        <w:rPr>
          <w:rFonts w:ascii="Times New Roman" w:hAnsi="Times New Roman"/>
          <w:b/>
          <w:sz w:val="16"/>
          <w:szCs w:val="16"/>
          <w:lang w:val="en-US"/>
        </w:rPr>
        <w:t>Tân Biên</w:t>
      </w:r>
      <w:r w:rsidRPr="00251D7F">
        <w:rPr>
          <w:rFonts w:ascii="Times New Roman" w:hAnsi="Times New Roman"/>
          <w:sz w:val="16"/>
          <w:szCs w:val="16"/>
          <w:lang w:val="en-US"/>
        </w:rPr>
        <w:t xml:space="preserve"> (12 trường hợp kê khai lần đầu); </w:t>
      </w:r>
      <w:r w:rsidRPr="00251D7F">
        <w:rPr>
          <w:rFonts w:ascii="Times New Roman" w:hAnsi="Times New Roman"/>
          <w:b/>
          <w:sz w:val="16"/>
          <w:szCs w:val="16"/>
          <w:lang w:val="en-US"/>
        </w:rPr>
        <w:t>Hòa Thành</w:t>
      </w:r>
      <w:r w:rsidRPr="00251D7F">
        <w:rPr>
          <w:rFonts w:ascii="Times New Roman" w:hAnsi="Times New Roman"/>
          <w:sz w:val="16"/>
          <w:szCs w:val="16"/>
          <w:lang w:val="en-US"/>
        </w:rPr>
        <w:t xml:space="preserve"> (07 trường hợp kê khai lần đầu); Tân Châu (05 người kê khai lần đầu); </w:t>
      </w:r>
      <w:r w:rsidRPr="00251D7F">
        <w:rPr>
          <w:rFonts w:ascii="Times New Roman" w:hAnsi="Times New Roman"/>
          <w:b/>
          <w:sz w:val="16"/>
          <w:szCs w:val="16"/>
          <w:lang w:val="en-US"/>
        </w:rPr>
        <w:t>Thanh tra tỉnh</w:t>
      </w:r>
      <w:r w:rsidRPr="00251D7F">
        <w:rPr>
          <w:rFonts w:ascii="Times New Roman" w:hAnsi="Times New Roman"/>
          <w:sz w:val="16"/>
          <w:szCs w:val="16"/>
          <w:lang w:val="en-US"/>
        </w:rPr>
        <w:t xml:space="preserve"> (01 trường hợp kê khai phục vụ công tác cán bộ).</w:t>
      </w:r>
    </w:p>
  </w:footnote>
  <w:footnote w:id="12">
    <w:p w:rsidR="004A670B" w:rsidRPr="00251D7F" w:rsidRDefault="004A670B" w:rsidP="004A670B">
      <w:pPr>
        <w:pStyle w:val="FootnoteText"/>
        <w:ind w:firstLine="284"/>
        <w:jc w:val="both"/>
        <w:rPr>
          <w:rFonts w:ascii="Times New Roman" w:hAnsi="Times New Roman"/>
          <w:sz w:val="16"/>
          <w:szCs w:val="16"/>
          <w:lang w:val="en-US"/>
        </w:rPr>
      </w:pPr>
      <w:r w:rsidRPr="00251D7F">
        <w:rPr>
          <w:rStyle w:val="FootnoteReference"/>
          <w:sz w:val="16"/>
          <w:szCs w:val="16"/>
        </w:rPr>
        <w:footnoteRef/>
      </w:r>
      <w:r w:rsidRPr="00251D7F">
        <w:rPr>
          <w:rFonts w:ascii="Times New Roman" w:hAnsi="Times New Roman"/>
          <w:sz w:val="16"/>
          <w:szCs w:val="16"/>
        </w:rPr>
        <w:t xml:space="preserve"> </w:t>
      </w:r>
      <w:r w:rsidRPr="00251D7F">
        <w:rPr>
          <w:rFonts w:ascii="Times New Roman" w:hAnsi="Times New Roman"/>
          <w:sz w:val="16"/>
          <w:szCs w:val="16"/>
          <w:lang w:val="en-US"/>
        </w:rPr>
        <w:t>Thanh tra, kiểm tra về công tác kê khai, công khai tài sản, thu nhập: Thanh tra tỉnh (UBND thị xã Trảng Bàng); UBND Huyện Dương Minh Châu (UBND xã Cầu Khởi, Phòng LĐTBXH); UBND huyện Tân Biên (UBND thị trấn Tân Biên).</w:t>
      </w:r>
    </w:p>
  </w:footnote>
  <w:footnote w:id="13">
    <w:p w:rsidR="004A670B" w:rsidRPr="00251D7F" w:rsidRDefault="004A670B" w:rsidP="004A670B">
      <w:pPr>
        <w:pStyle w:val="FootnoteText"/>
        <w:ind w:firstLine="284"/>
        <w:jc w:val="both"/>
        <w:rPr>
          <w:rFonts w:ascii="Times New Roman" w:hAnsi="Times New Roman"/>
          <w:sz w:val="16"/>
          <w:szCs w:val="16"/>
          <w:lang w:val="en-US"/>
        </w:rPr>
      </w:pPr>
      <w:r w:rsidRPr="00251D7F">
        <w:rPr>
          <w:rStyle w:val="FootnoteReference"/>
          <w:sz w:val="16"/>
          <w:szCs w:val="16"/>
        </w:rPr>
        <w:footnoteRef/>
      </w:r>
      <w:r w:rsidRPr="00251D7F">
        <w:rPr>
          <w:rFonts w:ascii="Times New Roman" w:hAnsi="Times New Roman"/>
          <w:sz w:val="16"/>
          <w:szCs w:val="16"/>
        </w:rPr>
        <w:t xml:space="preserve"> </w:t>
      </w:r>
      <w:r w:rsidRPr="00251D7F">
        <w:rPr>
          <w:rFonts w:ascii="Times New Roman" w:hAnsi="Times New Roman"/>
          <w:sz w:val="16"/>
          <w:szCs w:val="16"/>
          <w:lang w:val="en-US"/>
        </w:rPr>
        <w:t>Phát hiện qua tự kiểm tra (01 vụ, 01 người): Vụ Trương Văn Phước, TTYT huyện Tân Châu.</w:t>
      </w:r>
    </w:p>
  </w:footnote>
  <w:footnote w:id="14">
    <w:p w:rsidR="00F403D8" w:rsidRPr="00251D7F" w:rsidRDefault="00F403D8" w:rsidP="00F403D8">
      <w:pPr>
        <w:pStyle w:val="FootnoteText"/>
        <w:ind w:firstLine="284"/>
        <w:jc w:val="both"/>
        <w:rPr>
          <w:rFonts w:ascii="Times New Roman" w:hAnsi="Times New Roman"/>
          <w:sz w:val="16"/>
          <w:szCs w:val="16"/>
          <w:lang w:val="en-US"/>
        </w:rPr>
      </w:pPr>
      <w:r w:rsidRPr="00251D7F">
        <w:rPr>
          <w:rFonts w:ascii="Times New Roman" w:hAnsi="Times New Roman"/>
          <w:sz w:val="16"/>
          <w:szCs w:val="16"/>
          <w:vertAlign w:val="superscript"/>
          <w:lang w:val="en-US"/>
        </w:rPr>
        <w:footnoteRef/>
      </w:r>
      <w:r w:rsidRPr="00251D7F">
        <w:rPr>
          <w:rFonts w:ascii="Times New Roman" w:hAnsi="Times New Roman"/>
          <w:sz w:val="16"/>
          <w:szCs w:val="16"/>
          <w:vertAlign w:val="superscript"/>
          <w:lang w:val="en-US"/>
        </w:rPr>
        <w:t xml:space="preserve"> </w:t>
      </w:r>
      <w:r w:rsidRPr="00251D7F">
        <w:rPr>
          <w:rFonts w:ascii="Times New Roman" w:hAnsi="Times New Roman"/>
          <w:sz w:val="16"/>
          <w:szCs w:val="16"/>
          <w:lang w:val="en-US"/>
        </w:rPr>
        <w:t>Phát hiện tài sản tham nhũng (390.177.550 đồng): Vụ Phạm Đình Lập và đồng phạm, UBND xã Tân Bình, Tân Biên (390.177.550 đồng - qua điều tra phát hiện thêm). Giảm 60.000.000 đồng so với Báo cáo 06 tháng đầu năm 2022 do vụ Trương Văn Phúc, TTYT huyện Tân Châu đã được Cơ quan CSĐT Công an huyện Tân Châu kết luận không có dấu hiệu tội phạm.</w:t>
      </w:r>
    </w:p>
  </w:footnote>
  <w:footnote w:id="15">
    <w:p w:rsidR="002E7452" w:rsidRDefault="002E7452" w:rsidP="00D062B8">
      <w:pPr>
        <w:ind w:firstLine="284"/>
        <w:jc w:val="both"/>
        <w:rPr>
          <w:rFonts w:ascii="Times New Roman" w:hAnsi="Times New Roman"/>
          <w:sz w:val="18"/>
          <w:szCs w:val="18"/>
          <w:lang w:val="en-US"/>
        </w:rPr>
      </w:pPr>
      <w:r>
        <w:rPr>
          <w:rFonts w:ascii="Times New Roman" w:hAnsi="Times New Roman"/>
          <w:sz w:val="18"/>
          <w:szCs w:val="18"/>
          <w:vertAlign w:val="superscript"/>
          <w:lang w:val="en-US"/>
        </w:rPr>
        <w:footnoteRef/>
      </w:r>
      <w:r>
        <w:rPr>
          <w:rFonts w:ascii="Times New Roman" w:hAnsi="Times New Roman"/>
          <w:sz w:val="18"/>
          <w:szCs w:val="18"/>
          <w:lang w:val="en-US"/>
        </w:rPr>
        <w:t xml:space="preserve"> </w:t>
      </w:r>
      <w:r w:rsidR="00F403D8" w:rsidRPr="00F403D8">
        <w:rPr>
          <w:rFonts w:ascii="Times New Roman" w:hAnsi="Times New Roman"/>
          <w:sz w:val="16"/>
          <w:szCs w:val="16"/>
          <w:lang w:val="en-US"/>
        </w:rPr>
        <w:t>Thu hồi tài sản tham nhũng bằng biện pháp hành chính (31.265.000 đồng): Vụ Nguyễn Bảo Long, TH Long Vĩnh, Châu Thành (31.265.000 đồng). Giảm 60.000.000 đồng so với Báo cáo 06 tháng đầu năm 2022 do vụ Trương Văn Phúc, TTYT huyện Tân Châu đã được Cơ quan CSĐT Công an huyện Tân Châu kết luận không có dấu hiệu tội phạm</w:t>
      </w:r>
      <w:r>
        <w:rPr>
          <w:rFonts w:ascii="Times New Roman" w:hAnsi="Times New Roman"/>
          <w:sz w:val="18"/>
          <w:szCs w:val="18"/>
          <w:lang w:val="en-US"/>
        </w:rPr>
        <w:t>.</w:t>
      </w:r>
    </w:p>
    <w:p w:rsidR="002E7452" w:rsidRDefault="00F403D8" w:rsidP="00D062B8">
      <w:pPr>
        <w:ind w:firstLine="284"/>
        <w:jc w:val="both"/>
        <w:rPr>
          <w:rFonts w:ascii="Arial" w:hAnsi="Arial"/>
          <w:b/>
        </w:rPr>
      </w:pPr>
      <w:r w:rsidRPr="00F403D8">
        <w:rPr>
          <w:rFonts w:ascii="Times New Roman" w:hAnsi="Times New Roman"/>
          <w:sz w:val="16"/>
          <w:szCs w:val="16"/>
          <w:lang w:val="en-US"/>
        </w:rPr>
        <w:t>Thu hồi tài sản tham nhũng bằng biện pháp tư pháp (850.257.550 đồng): Vụ Lê Xuân Long, THCS Suối Ngô, Tân Châu (53.180.000 đồng); Vụ Nguyễn Thị Phượng và đồng phạm, Trung tâm quan trắc môi trường, Sở TNMT (151.950.000 đồng); Vụ Phạm Đình Lập và đồng phạm, UBND xã Tân Bình, Tân Biên (327.127.550 đồng); Vụ Nguyễn Văn Tuấn và đồng phạm, TTYT huyện Châu Thành (318.000.000 đồng)</w:t>
      </w:r>
      <w:r w:rsidR="002E7452" w:rsidRPr="000804BD">
        <w:rPr>
          <w:rFonts w:ascii="Times New Roman" w:hAnsi="Times New Roman"/>
          <w:sz w:val="16"/>
          <w:szCs w:val="16"/>
          <w:lang w:val="en-US"/>
        </w:rPr>
        <w:t>.</w:t>
      </w:r>
    </w:p>
  </w:footnote>
  <w:footnote w:id="16">
    <w:p w:rsidR="002E7452" w:rsidRDefault="002E7452" w:rsidP="00A42D76">
      <w:pPr>
        <w:pStyle w:val="FootnoteText"/>
        <w:ind w:firstLine="144"/>
        <w:rPr>
          <w:rFonts w:ascii="Times New Roman" w:hAnsi="Times New Roman"/>
          <w:sz w:val="16"/>
          <w:szCs w:val="16"/>
          <w:lang w:val="en-US"/>
        </w:rPr>
      </w:pPr>
      <w:r>
        <w:rPr>
          <w:rStyle w:val="FootnoteReference"/>
          <w:sz w:val="16"/>
          <w:szCs w:val="16"/>
        </w:rPr>
        <w:footnoteRef/>
      </w:r>
      <w:r>
        <w:rPr>
          <w:rFonts w:ascii="Times New Roman" w:hAnsi="Times New Roman"/>
          <w:sz w:val="16"/>
          <w:szCs w:val="16"/>
        </w:rPr>
        <w:t xml:space="preserve"> </w:t>
      </w:r>
      <w:r>
        <w:rPr>
          <w:rFonts w:ascii="Times New Roman" w:hAnsi="Times New Roman"/>
          <w:sz w:val="16"/>
          <w:szCs w:val="16"/>
          <w:lang w:val="en-US"/>
        </w:rPr>
        <w:t>Kế hoạch số 20/KH-TTr ngày 01/3/2022.</w:t>
      </w:r>
    </w:p>
  </w:footnote>
  <w:footnote w:id="17">
    <w:p w:rsidR="002E7452" w:rsidRDefault="002E7452" w:rsidP="00A42D76">
      <w:pPr>
        <w:pStyle w:val="FootnoteText"/>
        <w:ind w:firstLine="144"/>
        <w:jc w:val="both"/>
        <w:rPr>
          <w:rFonts w:ascii="Times New Roman" w:hAnsi="Times New Roman"/>
          <w:sz w:val="16"/>
          <w:szCs w:val="16"/>
          <w:lang w:val="en-US"/>
        </w:rPr>
      </w:pPr>
      <w:r>
        <w:rPr>
          <w:rStyle w:val="FootnoteReference"/>
          <w:sz w:val="16"/>
          <w:szCs w:val="16"/>
        </w:rPr>
        <w:footnoteRef/>
      </w:r>
      <w:r>
        <w:rPr>
          <w:rFonts w:ascii="Times New Roman" w:hAnsi="Times New Roman"/>
          <w:sz w:val="16"/>
          <w:szCs w:val="16"/>
        </w:rPr>
        <w:t xml:space="preserve"> Thông tư số 06/2021/TT-TTCP ngày 01/10/2021 quy định về tổ chức, hoạt động, của Đoàn thanh tra và trình tự, thủ tục tiến hành một cuộc thanh tra; Thông tư số 07/2021/TT-TTCP ngày 01/10/2021 quy định về thẩm quyền, nội dung thanh tra trách nhiệm thực hiện pháp luật về thanh tra, tiếp công dân, khiếu nại, tố cáo và phòng, chống tham nhũng</w:t>
      </w:r>
      <w:r>
        <w:rPr>
          <w:rFonts w:ascii="Times New Roman" w:hAnsi="Times New Roman"/>
          <w:sz w:val="16"/>
          <w:szCs w:val="16"/>
          <w:lang w:val="en-US"/>
        </w:rPr>
        <w:t xml:space="preserve">; </w:t>
      </w:r>
      <w:r>
        <w:rPr>
          <w:rFonts w:ascii="Times New Roman" w:hAnsi="Times New Roman"/>
          <w:sz w:val="16"/>
          <w:szCs w:val="16"/>
        </w:rPr>
        <w:t>Thông tư số 04/2021/TT-TTCP ngày 01/10/2021 quy định quy trình tiếp công dân; Thông tư số 05/2021/TT-TTCP ngày 01/10/2021 quy định quy trình xử lý đơn khiếu nại, đơn tố cáo, đơn kiến nghị, phản ánh</w:t>
      </w:r>
      <w:r>
        <w:rPr>
          <w:rFonts w:ascii="Times New Roman" w:hAnsi="Times New Roman"/>
          <w:sz w:val="16"/>
          <w:szCs w:val="16"/>
          <w:lang w:val="en-US"/>
        </w:rPr>
        <w:t>,…</w:t>
      </w:r>
    </w:p>
  </w:footnote>
  <w:footnote w:id="18">
    <w:p w:rsidR="002E7452" w:rsidRPr="007963B0" w:rsidRDefault="002E7452" w:rsidP="002E7452">
      <w:pPr>
        <w:pStyle w:val="FootnoteText"/>
        <w:ind w:firstLine="142"/>
        <w:jc w:val="both"/>
        <w:rPr>
          <w:rStyle w:val="FootnoteReference"/>
        </w:rPr>
      </w:pPr>
      <w:r w:rsidRPr="007963B0">
        <w:rPr>
          <w:rStyle w:val="FootnoteReference"/>
          <w:rFonts w:ascii="Times New Roman" w:hAnsi="Times New Roman" w:cs="Times New Roman"/>
          <w:sz w:val="16"/>
          <w:szCs w:val="16"/>
        </w:rPr>
        <w:footnoteRef/>
      </w:r>
      <w:r w:rsidRPr="007963B0">
        <w:rPr>
          <w:rFonts w:ascii="Times New Roman" w:hAnsi="Times New Roman" w:cs="Times New Roman"/>
          <w:sz w:val="16"/>
          <w:szCs w:val="16"/>
        </w:rPr>
        <w:t xml:space="preserve"> </w:t>
      </w:r>
      <w:r w:rsidRPr="007963B0">
        <w:rPr>
          <w:rFonts w:ascii="Times New Roman" w:hAnsi="Times New Roman" w:cs="Times New Roman"/>
          <w:sz w:val="16"/>
          <w:szCs w:val="16"/>
          <w:lang w:val="en-US"/>
        </w:rPr>
        <w:t xml:space="preserve">Cử 69 lượt cán bộ, công chức, viên chức </w:t>
      </w:r>
      <w:r>
        <w:rPr>
          <w:rFonts w:ascii="Times New Roman" w:hAnsi="Times New Roman" w:cs="Times New Roman"/>
          <w:sz w:val="16"/>
          <w:szCs w:val="16"/>
          <w:lang w:val="en-US"/>
        </w:rPr>
        <w:t>trên địa bàn tỉnh tham gia l</w:t>
      </w:r>
      <w:r w:rsidRPr="007963B0">
        <w:rPr>
          <w:rFonts w:ascii="Times New Roman" w:hAnsi="Times New Roman" w:cs="Times New Roman"/>
          <w:sz w:val="16"/>
          <w:szCs w:val="16"/>
          <w:lang w:val="en-US"/>
        </w:rPr>
        <w:t>ớp bồi dưỡng kiến thức và kỹ năng kiểm soát tài sản, thu nhập của người có chức vụ, quyền hạn</w:t>
      </w:r>
      <w:r>
        <w:rPr>
          <w:rFonts w:ascii="Times New Roman" w:hAnsi="Times New Roman" w:cs="Times New Roman"/>
          <w:sz w:val="16"/>
          <w:szCs w:val="16"/>
          <w:lang w:val="en-US"/>
        </w:rPr>
        <w:t xml:space="preserve">; 04 lượt công chức tham gia lớp bồi dưỡng nghiệp </w:t>
      </w:r>
      <w:r w:rsidR="001A1A99">
        <w:rPr>
          <w:rFonts w:ascii="Times New Roman" w:hAnsi="Times New Roman" w:cs="Times New Roman"/>
          <w:sz w:val="16"/>
          <w:szCs w:val="16"/>
          <w:lang w:val="en-US"/>
        </w:rPr>
        <w:t>vụ Thanh tra viên, 16</w:t>
      </w:r>
      <w:r>
        <w:rPr>
          <w:rFonts w:ascii="Times New Roman" w:hAnsi="Times New Roman" w:cs="Times New Roman"/>
          <w:sz w:val="16"/>
          <w:szCs w:val="16"/>
          <w:lang w:val="en-US"/>
        </w:rPr>
        <w:t xml:space="preserve"> lượt công chức tham gia lớp bồi dưỡng</w:t>
      </w:r>
      <w:r w:rsidR="001A1A99">
        <w:rPr>
          <w:rFonts w:ascii="Times New Roman" w:hAnsi="Times New Roman" w:cs="Times New Roman"/>
          <w:sz w:val="16"/>
          <w:szCs w:val="16"/>
          <w:lang w:val="en-US"/>
        </w:rPr>
        <w:t xml:space="preserve"> nghiệp vụ Thanh tra viên chính; 19 lượt công chức tham gia bồi dưỡng xử phạt VPHC; 08 lượt công chức tham gia bổi dưỡng kỹ năng, chỉ đạo điều hành một cấp thanh tra</w:t>
      </w:r>
    </w:p>
  </w:footnote>
  <w:footnote w:id="19">
    <w:p w:rsidR="002E7452" w:rsidRPr="0053266D" w:rsidRDefault="002E7452" w:rsidP="002E7452">
      <w:pPr>
        <w:pStyle w:val="FootnoteText"/>
        <w:ind w:firstLine="142"/>
        <w:jc w:val="both"/>
        <w:rPr>
          <w:rFonts w:ascii="Times New Roman" w:hAnsi="Times New Roman" w:cs="Times New Roman"/>
          <w:sz w:val="16"/>
          <w:szCs w:val="16"/>
          <w:lang w:val="en-US"/>
        </w:rPr>
      </w:pPr>
      <w:r w:rsidRPr="0053266D">
        <w:rPr>
          <w:rStyle w:val="FootnoteReference"/>
          <w:rFonts w:ascii="Times New Roman" w:hAnsi="Times New Roman" w:cs="Times New Roman"/>
          <w:sz w:val="16"/>
          <w:szCs w:val="16"/>
        </w:rPr>
        <w:footnoteRef/>
      </w:r>
      <w:r w:rsidRPr="0053266D">
        <w:rPr>
          <w:rFonts w:ascii="Times New Roman" w:hAnsi="Times New Roman" w:cs="Times New Roman"/>
          <w:sz w:val="16"/>
          <w:szCs w:val="16"/>
        </w:rPr>
        <w:t xml:space="preserve"> Chánh Thanh tra  </w:t>
      </w:r>
      <w:r w:rsidRPr="0053266D">
        <w:rPr>
          <w:rFonts w:ascii="Times New Roman" w:hAnsi="Times New Roman" w:cs="Times New Roman"/>
          <w:sz w:val="16"/>
          <w:szCs w:val="16"/>
          <w:lang w:val="en-US"/>
        </w:rPr>
        <w:t>Sở TNMT</w:t>
      </w:r>
      <w:r w:rsidRPr="0053266D">
        <w:rPr>
          <w:rFonts w:ascii="Times New Roman" w:hAnsi="Times New Roman" w:cs="Times New Roman"/>
          <w:sz w:val="16"/>
          <w:szCs w:val="16"/>
        </w:rPr>
        <w:t xml:space="preserve">, Chánh Thanh tra Sở </w:t>
      </w:r>
      <w:r w:rsidRPr="0053266D">
        <w:rPr>
          <w:rFonts w:ascii="Times New Roman" w:hAnsi="Times New Roman" w:cs="Times New Roman"/>
          <w:sz w:val="16"/>
          <w:szCs w:val="16"/>
          <w:lang w:val="en-US"/>
        </w:rPr>
        <w:t>GTVT</w:t>
      </w:r>
      <w:r w:rsidRPr="0053266D">
        <w:rPr>
          <w:rFonts w:ascii="Times New Roman" w:hAnsi="Times New Roman" w:cs="Times New Roman"/>
          <w:sz w:val="16"/>
          <w:szCs w:val="16"/>
        </w:rPr>
        <w:t xml:space="preserve">, Chánh Thanh tra Sở </w:t>
      </w:r>
      <w:r w:rsidRPr="0053266D">
        <w:rPr>
          <w:rFonts w:ascii="Times New Roman" w:hAnsi="Times New Roman" w:cs="Times New Roman"/>
          <w:sz w:val="16"/>
          <w:szCs w:val="16"/>
          <w:lang w:val="en-US"/>
        </w:rPr>
        <w:t>LĐTBXH</w:t>
      </w:r>
      <w:r>
        <w:rPr>
          <w:rFonts w:ascii="Times New Roman" w:hAnsi="Times New Roman" w:cs="Times New Roman"/>
          <w:sz w:val="16"/>
          <w:szCs w:val="16"/>
          <w:lang w:val="en-US"/>
        </w:rPr>
        <w:t>, Chánh Thanh tra huyện Tân Biên; Phó Chánh Thanh tra Sở TNMT, Phó Chánh Thanh tra Sở Nội vụ, Phó Chánh Thanh tra huyện Tân Biên</w:t>
      </w:r>
      <w:r w:rsidR="00D73835">
        <w:rPr>
          <w:rFonts w:ascii="Times New Roman" w:hAnsi="Times New Roman" w:cs="Times New Roman"/>
          <w:sz w:val="16"/>
          <w:szCs w:val="16"/>
          <w:lang w:val="en-US"/>
        </w:rPr>
        <w:t>; Phó Chánh Thanh tra huyện Tân Châu</w:t>
      </w:r>
      <w:r w:rsidRPr="0053266D">
        <w:rPr>
          <w:rFonts w:ascii="Times New Roman" w:hAnsi="Times New Roman" w:cs="Times New Roman"/>
          <w:sz w:val="16"/>
          <w:szCs w:val="16"/>
        </w:rPr>
        <w:t>.</w:t>
      </w:r>
    </w:p>
  </w:footnote>
  <w:footnote w:id="20">
    <w:p w:rsidR="00D73835" w:rsidRPr="00D73835" w:rsidRDefault="00D73835" w:rsidP="00D73835">
      <w:pPr>
        <w:pStyle w:val="FootnoteText"/>
        <w:ind w:firstLine="142"/>
        <w:rPr>
          <w:rFonts w:ascii="Times New Roman" w:hAnsi="Times New Roman" w:cs="Times New Roman"/>
          <w:sz w:val="16"/>
          <w:szCs w:val="16"/>
          <w:lang w:val="en-US"/>
        </w:rPr>
      </w:pPr>
      <w:r w:rsidRPr="00D73835">
        <w:rPr>
          <w:rStyle w:val="FootnoteReference"/>
          <w:rFonts w:ascii="Times New Roman" w:hAnsi="Times New Roman" w:cs="Times New Roman"/>
          <w:sz w:val="16"/>
          <w:szCs w:val="16"/>
        </w:rPr>
        <w:footnoteRef/>
      </w:r>
      <w:r w:rsidRPr="00D73835">
        <w:rPr>
          <w:rFonts w:ascii="Times New Roman" w:hAnsi="Times New Roman" w:cs="Times New Roman"/>
          <w:sz w:val="16"/>
          <w:szCs w:val="16"/>
        </w:rPr>
        <w:t xml:space="preserve"> </w:t>
      </w:r>
      <w:r>
        <w:rPr>
          <w:rFonts w:ascii="Times New Roman" w:hAnsi="Times New Roman" w:cs="Times New Roman"/>
          <w:sz w:val="16"/>
          <w:szCs w:val="16"/>
          <w:lang w:val="en-US"/>
        </w:rPr>
        <w:t>Điều động Nguyễn Tấn Sinh, Thanh tra viên, Phó Chánh Thanh tra huyện Tân Châu về VP.UBND huyện Tân Châu.</w:t>
      </w:r>
    </w:p>
  </w:footnote>
  <w:footnote w:id="21">
    <w:p w:rsidR="002E7452" w:rsidRPr="001C6D6A" w:rsidRDefault="002E7452" w:rsidP="002E7452">
      <w:pPr>
        <w:pStyle w:val="FootnoteText"/>
        <w:ind w:firstLine="142"/>
        <w:jc w:val="both"/>
        <w:rPr>
          <w:rFonts w:ascii="Times New Roman" w:hAnsi="Times New Roman" w:cs="Times New Roman"/>
          <w:sz w:val="16"/>
          <w:szCs w:val="16"/>
          <w:lang w:val="en-US"/>
        </w:rPr>
      </w:pPr>
      <w:r w:rsidRPr="008E0695">
        <w:rPr>
          <w:rStyle w:val="FootnoteReference"/>
          <w:rFonts w:ascii="Times New Roman" w:hAnsi="Times New Roman" w:cs="Times New Roman"/>
          <w:sz w:val="16"/>
          <w:szCs w:val="16"/>
        </w:rPr>
        <w:footnoteRef/>
      </w:r>
      <w:r w:rsidRPr="008E0695">
        <w:rPr>
          <w:rFonts w:ascii="Times New Roman" w:hAnsi="Times New Roman" w:cs="Times New Roman"/>
          <w:sz w:val="16"/>
          <w:szCs w:val="16"/>
        </w:rPr>
        <w:t xml:space="preserve"> </w:t>
      </w:r>
      <w:r w:rsidRPr="001C6D6A">
        <w:rPr>
          <w:rFonts w:ascii="Times New Roman" w:hAnsi="Times New Roman"/>
          <w:sz w:val="16"/>
          <w:szCs w:val="16"/>
        </w:rPr>
        <w:t>Quyết định số 816-QĐ/TU ngày 28/6/2016 của Tỉnh ủy Tây Ninh</w:t>
      </w:r>
      <w:r w:rsidRPr="001C6D6A">
        <w:rPr>
          <w:rFonts w:ascii="Times New Roman" w:hAnsi="Times New Roman"/>
          <w:sz w:val="16"/>
          <w:szCs w:val="16"/>
          <w:lang w:val="en-US"/>
        </w:rPr>
        <w:t xml:space="preserve"> (Ban Nội chính);</w:t>
      </w:r>
      <w:r w:rsidRPr="001C6D6A">
        <w:rPr>
          <w:rFonts w:ascii="Times New Roman" w:hAnsi="Times New Roman"/>
          <w:sz w:val="28"/>
          <w:szCs w:val="28"/>
        </w:rPr>
        <w:t xml:space="preserve"> </w:t>
      </w:r>
      <w:r w:rsidRPr="001C6D6A">
        <w:rPr>
          <w:rFonts w:ascii="Times New Roman" w:hAnsi="Times New Roman"/>
          <w:sz w:val="16"/>
          <w:szCs w:val="16"/>
        </w:rPr>
        <w:t>Quyết định số 2256-QĐ/TU ngày 15/01/2013 của Tỉnh ủy Tây Ninh</w:t>
      </w:r>
      <w:r w:rsidRPr="001C6D6A">
        <w:rPr>
          <w:rFonts w:ascii="Times New Roman" w:hAnsi="Times New Roman"/>
          <w:sz w:val="16"/>
          <w:szCs w:val="16"/>
          <w:lang w:val="en-US"/>
        </w:rPr>
        <w:t xml:space="preserve"> (UBKT); Quy chế số 05-QC/TU (Ban Tổ chức)</w:t>
      </w:r>
      <w:r>
        <w:rPr>
          <w:rFonts w:ascii="Times New Roman" w:hAnsi="Times New Roman"/>
          <w:sz w:val="16"/>
          <w:szCs w:val="16"/>
          <w:lang w:val="en-US"/>
        </w:rPr>
        <w:t>;</w:t>
      </w:r>
      <w:r>
        <w:t xml:space="preserve"> </w:t>
      </w:r>
      <w:r w:rsidRPr="00A125D9">
        <w:rPr>
          <w:rFonts w:ascii="Times New Roman" w:hAnsi="Times New Roman"/>
          <w:sz w:val="16"/>
          <w:szCs w:val="16"/>
          <w:lang w:val="en-US"/>
        </w:rPr>
        <w:t xml:space="preserve">Chương trình phối hợp số 10/CTPH/BCSĐ-BTGTU ngày 19/5/2021 của Ban cán sự Đảng Ủy ban nhân </w:t>
      </w:r>
      <w:r>
        <w:rPr>
          <w:rFonts w:ascii="Times New Roman" w:hAnsi="Times New Roman"/>
          <w:sz w:val="16"/>
          <w:szCs w:val="16"/>
          <w:lang w:val="en-US"/>
        </w:rPr>
        <w:t>dân tỉnh và Ban Tuyên giáo Tỉnh</w:t>
      </w:r>
      <w:r w:rsidRPr="001C6D6A">
        <w:rPr>
          <w:rFonts w:ascii="Times New Roman" w:hAnsi="Times New Roman"/>
          <w:sz w:val="16"/>
          <w:szCs w:val="16"/>
          <w:lang w:val="en-US"/>
        </w:rPr>
        <w:t>.</w:t>
      </w:r>
    </w:p>
  </w:footnote>
  <w:footnote w:id="22">
    <w:p w:rsidR="002E7452" w:rsidRPr="006370A7" w:rsidRDefault="002E7452" w:rsidP="006370A7">
      <w:pPr>
        <w:pStyle w:val="FootnoteText"/>
        <w:jc w:val="both"/>
        <w:rPr>
          <w:rFonts w:ascii="Times New Roman" w:hAnsi="Times New Roman" w:cs="Times New Roman"/>
          <w:sz w:val="18"/>
          <w:szCs w:val="18"/>
          <w:lang w:val="en-US"/>
        </w:rPr>
      </w:pPr>
      <w:r w:rsidRPr="006370A7">
        <w:rPr>
          <w:rStyle w:val="FootnoteReference"/>
          <w:rFonts w:ascii="Times New Roman" w:hAnsi="Times New Roman" w:cs="Times New Roman"/>
          <w:sz w:val="18"/>
          <w:szCs w:val="18"/>
        </w:rPr>
        <w:footnoteRef/>
      </w:r>
      <w:r w:rsidRPr="006370A7">
        <w:rPr>
          <w:rFonts w:ascii="Times New Roman" w:hAnsi="Times New Roman" w:cs="Times New Roman"/>
          <w:sz w:val="18"/>
          <w:szCs w:val="18"/>
        </w:rPr>
        <w:t xml:space="preserve"> </w:t>
      </w:r>
      <w:r w:rsidR="00080647">
        <w:rPr>
          <w:rFonts w:ascii="Times New Roman" w:hAnsi="Times New Roman" w:cs="Times New Roman"/>
          <w:sz w:val="18"/>
          <w:szCs w:val="18"/>
          <w:lang w:val="en-US"/>
        </w:rPr>
        <w:t>03</w:t>
      </w:r>
      <w:r w:rsidRPr="006370A7">
        <w:rPr>
          <w:rFonts w:ascii="Times New Roman" w:hAnsi="Times New Roman" w:cs="Times New Roman"/>
          <w:sz w:val="18"/>
          <w:szCs w:val="18"/>
          <w:lang w:val="en-US"/>
        </w:rPr>
        <w:t xml:space="preserve"> đơn khiếu nại thuộc thẩm quyền của CTUBND tỉnh; 01 đơn khiếu nại  TP.Tây Ninh, 01 đơn khiếu nại huyện Châu Thành; 02 đơn khiếu nại TX.Trảng Bàng, 03 đơn khiếu nại Bến Cầu. </w:t>
      </w:r>
    </w:p>
  </w:footnote>
  <w:footnote w:id="23">
    <w:p w:rsidR="006370A7" w:rsidRPr="006370A7" w:rsidRDefault="006370A7" w:rsidP="006370A7">
      <w:pPr>
        <w:pStyle w:val="FootnoteText"/>
        <w:jc w:val="both"/>
        <w:rPr>
          <w:rFonts w:ascii="Times New Roman" w:hAnsi="Times New Roman" w:cs="Times New Roman"/>
          <w:sz w:val="18"/>
          <w:szCs w:val="18"/>
          <w:lang w:val="en-US"/>
        </w:rPr>
      </w:pPr>
      <w:r w:rsidRPr="006370A7">
        <w:rPr>
          <w:rStyle w:val="FootnoteReference"/>
          <w:rFonts w:ascii="Times New Roman" w:hAnsi="Times New Roman" w:cs="Times New Roman"/>
          <w:sz w:val="18"/>
          <w:szCs w:val="18"/>
        </w:rPr>
        <w:footnoteRef/>
      </w:r>
      <w:r w:rsidRPr="006370A7">
        <w:rPr>
          <w:rFonts w:ascii="Times New Roman" w:hAnsi="Times New Roman" w:cs="Times New Roman"/>
          <w:sz w:val="18"/>
          <w:szCs w:val="18"/>
        </w:rPr>
        <w:t xml:space="preserve"> </w:t>
      </w:r>
      <w:r w:rsidRPr="006370A7">
        <w:rPr>
          <w:rFonts w:ascii="Times New Roman" w:hAnsi="Times New Roman" w:cs="Times New Roman"/>
          <w:sz w:val="18"/>
          <w:szCs w:val="18"/>
          <w:lang w:val="en-US"/>
        </w:rPr>
        <w:t>Trảng Bàng 02 Quyết định, Thành phố Tây</w:t>
      </w:r>
      <w:r w:rsidR="00080647">
        <w:rPr>
          <w:rFonts w:ascii="Times New Roman" w:hAnsi="Times New Roman" w:cs="Times New Roman"/>
          <w:sz w:val="18"/>
          <w:szCs w:val="18"/>
          <w:lang w:val="en-US"/>
        </w:rPr>
        <w:t xml:space="preserve"> Ninh 01 Quyết định, Tân Châu 18</w:t>
      </w:r>
      <w:r w:rsidRPr="006370A7">
        <w:rPr>
          <w:rFonts w:ascii="Times New Roman" w:hAnsi="Times New Roman" w:cs="Times New Roman"/>
          <w:sz w:val="18"/>
          <w:szCs w:val="18"/>
          <w:lang w:val="en-US"/>
        </w:rPr>
        <w:t xml:space="preserve"> Quyết định.</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54886"/>
      <w:docPartObj>
        <w:docPartGallery w:val="Page Numbers (Top of Page)"/>
        <w:docPartUnique/>
      </w:docPartObj>
    </w:sdtPr>
    <w:sdtEndPr>
      <w:rPr>
        <w:noProof/>
      </w:rPr>
    </w:sdtEndPr>
    <w:sdtContent>
      <w:p w:rsidR="002E7452" w:rsidRDefault="002E7452">
        <w:pPr>
          <w:pStyle w:val="Header"/>
          <w:jc w:val="center"/>
        </w:pPr>
      </w:p>
      <w:p w:rsidR="002E7452" w:rsidRDefault="002E7452">
        <w:pPr>
          <w:pStyle w:val="Header"/>
          <w:jc w:val="center"/>
        </w:pPr>
      </w:p>
      <w:p w:rsidR="002E7452" w:rsidRPr="003F2580" w:rsidRDefault="002E7452">
        <w:pPr>
          <w:pStyle w:val="Header"/>
          <w:jc w:val="center"/>
          <w:rPr>
            <w:rFonts w:ascii="Times New Roman" w:hAnsi="Times New Roman" w:cs="Times New Roman"/>
            <w:noProof/>
          </w:rPr>
        </w:pPr>
        <w:r w:rsidRPr="003F2580">
          <w:rPr>
            <w:rFonts w:ascii="Times New Roman" w:hAnsi="Times New Roman" w:cs="Times New Roman"/>
          </w:rPr>
          <w:fldChar w:fldCharType="begin"/>
        </w:r>
        <w:r w:rsidRPr="003F2580">
          <w:rPr>
            <w:rFonts w:ascii="Times New Roman" w:hAnsi="Times New Roman" w:cs="Times New Roman"/>
          </w:rPr>
          <w:instrText xml:space="preserve"> PAGE   \* MERGEFORMAT </w:instrText>
        </w:r>
        <w:r w:rsidRPr="003F2580">
          <w:rPr>
            <w:rFonts w:ascii="Times New Roman" w:hAnsi="Times New Roman" w:cs="Times New Roman"/>
          </w:rPr>
          <w:fldChar w:fldCharType="separate"/>
        </w:r>
        <w:r w:rsidR="00FE4A85">
          <w:rPr>
            <w:rFonts w:ascii="Times New Roman" w:hAnsi="Times New Roman" w:cs="Times New Roman"/>
            <w:noProof/>
          </w:rPr>
          <w:t>9</w:t>
        </w:r>
        <w:r w:rsidRPr="003F2580">
          <w:rPr>
            <w:rFonts w:ascii="Times New Roman" w:hAnsi="Times New Roman" w:cs="Times New Roman"/>
            <w:noProof/>
          </w:rPr>
          <w:fldChar w:fldCharType="end"/>
        </w:r>
      </w:p>
      <w:p w:rsidR="002E7452" w:rsidRDefault="00341A59">
        <w:pPr>
          <w:pStyle w:val="Header"/>
          <w:jc w:val="center"/>
        </w:pPr>
      </w:p>
    </w:sdtContent>
  </w:sdt>
  <w:p w:rsidR="002E7452" w:rsidRDefault="002E745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2" w15:restartNumberingAfterBreak="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15:restartNumberingAfterBreak="0">
    <w:nsid w:val="00000007"/>
    <w:multiLevelType w:val="multilevel"/>
    <w:tmpl w:val="0000000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4" w15:restartNumberingAfterBreak="0">
    <w:nsid w:val="00000009"/>
    <w:multiLevelType w:val="multilevel"/>
    <w:tmpl w:val="00000008"/>
    <w:lvl w:ilvl="0">
      <w:start w:val="3"/>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1">
      <w:start w:val="3"/>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3"/>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3"/>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3"/>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3"/>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3"/>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3"/>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3"/>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5" w15:restartNumberingAfterBreak="0">
    <w:nsid w:val="7BAC42B6"/>
    <w:multiLevelType w:val="hybridMultilevel"/>
    <w:tmpl w:val="9E2EEBE4"/>
    <w:lvl w:ilvl="0" w:tplc="C14AB3C2">
      <w:start w:val="2"/>
      <w:numFmt w:val="bullet"/>
      <w:lvlText w:val="-"/>
      <w:lvlJc w:val="left"/>
      <w:pPr>
        <w:ind w:left="927" w:hanging="360"/>
      </w:pPr>
      <w:rPr>
        <w:rFonts w:ascii="Times New Roman" w:eastAsia="Times New Roman" w:hAnsi="Times New Roman" w:cs="Times New Roman" w:hint="default"/>
        <w:color w:val="auto"/>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7C0"/>
    <w:rsid w:val="000029F7"/>
    <w:rsid w:val="00007DE3"/>
    <w:rsid w:val="00013C5C"/>
    <w:rsid w:val="00025746"/>
    <w:rsid w:val="00025F43"/>
    <w:rsid w:val="00026883"/>
    <w:rsid w:val="00030170"/>
    <w:rsid w:val="00030F2B"/>
    <w:rsid w:val="000328A7"/>
    <w:rsid w:val="0003364A"/>
    <w:rsid w:val="00034C53"/>
    <w:rsid w:val="00042DDB"/>
    <w:rsid w:val="00043714"/>
    <w:rsid w:val="00046381"/>
    <w:rsid w:val="0004788C"/>
    <w:rsid w:val="000512F1"/>
    <w:rsid w:val="00062C94"/>
    <w:rsid w:val="00065A73"/>
    <w:rsid w:val="00065C8C"/>
    <w:rsid w:val="00066F35"/>
    <w:rsid w:val="00067447"/>
    <w:rsid w:val="00067CDA"/>
    <w:rsid w:val="00067F3E"/>
    <w:rsid w:val="00077756"/>
    <w:rsid w:val="000804BD"/>
    <w:rsid w:val="00080647"/>
    <w:rsid w:val="000854FF"/>
    <w:rsid w:val="000871A1"/>
    <w:rsid w:val="0009176A"/>
    <w:rsid w:val="0009218A"/>
    <w:rsid w:val="00093F89"/>
    <w:rsid w:val="000976A1"/>
    <w:rsid w:val="000A1A64"/>
    <w:rsid w:val="000A22DD"/>
    <w:rsid w:val="000A4B89"/>
    <w:rsid w:val="000A4FF4"/>
    <w:rsid w:val="000A6271"/>
    <w:rsid w:val="000A6BCF"/>
    <w:rsid w:val="000A6F7C"/>
    <w:rsid w:val="000B0D9E"/>
    <w:rsid w:val="000B115A"/>
    <w:rsid w:val="000B226B"/>
    <w:rsid w:val="000B3649"/>
    <w:rsid w:val="000B3EE8"/>
    <w:rsid w:val="000B622C"/>
    <w:rsid w:val="000C0F57"/>
    <w:rsid w:val="000C5B83"/>
    <w:rsid w:val="000C6BB7"/>
    <w:rsid w:val="000D0717"/>
    <w:rsid w:val="000D2781"/>
    <w:rsid w:val="000D3C04"/>
    <w:rsid w:val="000E07D5"/>
    <w:rsid w:val="000E1B8F"/>
    <w:rsid w:val="000E30E9"/>
    <w:rsid w:val="000F261E"/>
    <w:rsid w:val="000F302B"/>
    <w:rsid w:val="000F455A"/>
    <w:rsid w:val="000F6BCB"/>
    <w:rsid w:val="00101C1B"/>
    <w:rsid w:val="00104B7D"/>
    <w:rsid w:val="00104F64"/>
    <w:rsid w:val="00110FEC"/>
    <w:rsid w:val="0011175D"/>
    <w:rsid w:val="00111E53"/>
    <w:rsid w:val="0011221C"/>
    <w:rsid w:val="0011246A"/>
    <w:rsid w:val="00116166"/>
    <w:rsid w:val="00116274"/>
    <w:rsid w:val="00117299"/>
    <w:rsid w:val="0012443C"/>
    <w:rsid w:val="00124470"/>
    <w:rsid w:val="00126DCD"/>
    <w:rsid w:val="001301D9"/>
    <w:rsid w:val="001309B2"/>
    <w:rsid w:val="00132938"/>
    <w:rsid w:val="00135363"/>
    <w:rsid w:val="001357EA"/>
    <w:rsid w:val="00135CBF"/>
    <w:rsid w:val="00141FC0"/>
    <w:rsid w:val="00142678"/>
    <w:rsid w:val="00144E29"/>
    <w:rsid w:val="00145F93"/>
    <w:rsid w:val="00146F15"/>
    <w:rsid w:val="00147311"/>
    <w:rsid w:val="00156753"/>
    <w:rsid w:val="00156FBD"/>
    <w:rsid w:val="00157ACE"/>
    <w:rsid w:val="0016070C"/>
    <w:rsid w:val="001614B0"/>
    <w:rsid w:val="00162555"/>
    <w:rsid w:val="00162B42"/>
    <w:rsid w:val="00165B73"/>
    <w:rsid w:val="00166F75"/>
    <w:rsid w:val="001717B6"/>
    <w:rsid w:val="0017230D"/>
    <w:rsid w:val="001727D5"/>
    <w:rsid w:val="00174579"/>
    <w:rsid w:val="00175111"/>
    <w:rsid w:val="00175630"/>
    <w:rsid w:val="00175FB8"/>
    <w:rsid w:val="00176F33"/>
    <w:rsid w:val="00177685"/>
    <w:rsid w:val="001806B0"/>
    <w:rsid w:val="0018111D"/>
    <w:rsid w:val="00181FF0"/>
    <w:rsid w:val="0019030F"/>
    <w:rsid w:val="00191EC2"/>
    <w:rsid w:val="001923B6"/>
    <w:rsid w:val="00192AA2"/>
    <w:rsid w:val="00194374"/>
    <w:rsid w:val="00195119"/>
    <w:rsid w:val="00195F34"/>
    <w:rsid w:val="001A0B00"/>
    <w:rsid w:val="001A1A99"/>
    <w:rsid w:val="001A2528"/>
    <w:rsid w:val="001A4234"/>
    <w:rsid w:val="001A58D5"/>
    <w:rsid w:val="001A7957"/>
    <w:rsid w:val="001B345B"/>
    <w:rsid w:val="001B40BF"/>
    <w:rsid w:val="001B4664"/>
    <w:rsid w:val="001B71D7"/>
    <w:rsid w:val="001B7EDD"/>
    <w:rsid w:val="001C1E0C"/>
    <w:rsid w:val="001C250F"/>
    <w:rsid w:val="001C29B8"/>
    <w:rsid w:val="001C29C2"/>
    <w:rsid w:val="001C35D2"/>
    <w:rsid w:val="001C4694"/>
    <w:rsid w:val="001C6D6A"/>
    <w:rsid w:val="001D09F3"/>
    <w:rsid w:val="001D18DC"/>
    <w:rsid w:val="001D3B34"/>
    <w:rsid w:val="001D53B8"/>
    <w:rsid w:val="001D5B7E"/>
    <w:rsid w:val="001E00FE"/>
    <w:rsid w:val="001E017D"/>
    <w:rsid w:val="001E0F9A"/>
    <w:rsid w:val="001E49E5"/>
    <w:rsid w:val="001E56CD"/>
    <w:rsid w:val="001E6C9C"/>
    <w:rsid w:val="001E7CFC"/>
    <w:rsid w:val="001F028A"/>
    <w:rsid w:val="001F0E69"/>
    <w:rsid w:val="001F4FDE"/>
    <w:rsid w:val="001F6678"/>
    <w:rsid w:val="00200757"/>
    <w:rsid w:val="00200B4F"/>
    <w:rsid w:val="00200FDA"/>
    <w:rsid w:val="00203D60"/>
    <w:rsid w:val="00204E61"/>
    <w:rsid w:val="0020631A"/>
    <w:rsid w:val="002065EE"/>
    <w:rsid w:val="002100B8"/>
    <w:rsid w:val="002128FE"/>
    <w:rsid w:val="00213309"/>
    <w:rsid w:val="0021489E"/>
    <w:rsid w:val="002165DF"/>
    <w:rsid w:val="00217DC8"/>
    <w:rsid w:val="00220B7A"/>
    <w:rsid w:val="00221F23"/>
    <w:rsid w:val="00222280"/>
    <w:rsid w:val="002247E4"/>
    <w:rsid w:val="002257D5"/>
    <w:rsid w:val="00225871"/>
    <w:rsid w:val="00226B5E"/>
    <w:rsid w:val="00230D09"/>
    <w:rsid w:val="00232303"/>
    <w:rsid w:val="0023553D"/>
    <w:rsid w:val="00236539"/>
    <w:rsid w:val="00236DFD"/>
    <w:rsid w:val="00240AC1"/>
    <w:rsid w:val="00242D5A"/>
    <w:rsid w:val="00246BD9"/>
    <w:rsid w:val="00257401"/>
    <w:rsid w:val="00262146"/>
    <w:rsid w:val="00264899"/>
    <w:rsid w:val="00266E3B"/>
    <w:rsid w:val="00266ED2"/>
    <w:rsid w:val="00272CD6"/>
    <w:rsid w:val="00272EF4"/>
    <w:rsid w:val="0028107B"/>
    <w:rsid w:val="00284EF9"/>
    <w:rsid w:val="00285B6F"/>
    <w:rsid w:val="00290FB0"/>
    <w:rsid w:val="00292D74"/>
    <w:rsid w:val="00292EB0"/>
    <w:rsid w:val="00293FB3"/>
    <w:rsid w:val="00296008"/>
    <w:rsid w:val="002A048A"/>
    <w:rsid w:val="002A0781"/>
    <w:rsid w:val="002A1BEA"/>
    <w:rsid w:val="002A72D3"/>
    <w:rsid w:val="002A7988"/>
    <w:rsid w:val="002A7C2F"/>
    <w:rsid w:val="002B042A"/>
    <w:rsid w:val="002B20D3"/>
    <w:rsid w:val="002B3277"/>
    <w:rsid w:val="002B37B7"/>
    <w:rsid w:val="002B7579"/>
    <w:rsid w:val="002C55E8"/>
    <w:rsid w:val="002D23E2"/>
    <w:rsid w:val="002D33B8"/>
    <w:rsid w:val="002D3B09"/>
    <w:rsid w:val="002D446D"/>
    <w:rsid w:val="002D4D8B"/>
    <w:rsid w:val="002D569D"/>
    <w:rsid w:val="002D6940"/>
    <w:rsid w:val="002D72D7"/>
    <w:rsid w:val="002E0058"/>
    <w:rsid w:val="002E7452"/>
    <w:rsid w:val="002F0FDF"/>
    <w:rsid w:val="002F1B9C"/>
    <w:rsid w:val="002F1F6E"/>
    <w:rsid w:val="002F6157"/>
    <w:rsid w:val="0030095A"/>
    <w:rsid w:val="00301F7D"/>
    <w:rsid w:val="003121D6"/>
    <w:rsid w:val="00313BAF"/>
    <w:rsid w:val="00314B80"/>
    <w:rsid w:val="00315EE1"/>
    <w:rsid w:val="003172A8"/>
    <w:rsid w:val="003172E9"/>
    <w:rsid w:val="003237AD"/>
    <w:rsid w:val="00323D15"/>
    <w:rsid w:val="00324AED"/>
    <w:rsid w:val="00324C46"/>
    <w:rsid w:val="0033288A"/>
    <w:rsid w:val="003347E1"/>
    <w:rsid w:val="00334D49"/>
    <w:rsid w:val="00335995"/>
    <w:rsid w:val="003401C7"/>
    <w:rsid w:val="00341A59"/>
    <w:rsid w:val="00342B9E"/>
    <w:rsid w:val="00343A07"/>
    <w:rsid w:val="00345E83"/>
    <w:rsid w:val="003462B3"/>
    <w:rsid w:val="00347E20"/>
    <w:rsid w:val="003568E4"/>
    <w:rsid w:val="00365FD8"/>
    <w:rsid w:val="00373B28"/>
    <w:rsid w:val="00380EC5"/>
    <w:rsid w:val="003832E9"/>
    <w:rsid w:val="00392A76"/>
    <w:rsid w:val="00396F90"/>
    <w:rsid w:val="003A11CF"/>
    <w:rsid w:val="003A424B"/>
    <w:rsid w:val="003A7574"/>
    <w:rsid w:val="003B01B0"/>
    <w:rsid w:val="003B0A2F"/>
    <w:rsid w:val="003B0B65"/>
    <w:rsid w:val="003B31EB"/>
    <w:rsid w:val="003B62FB"/>
    <w:rsid w:val="003C08E3"/>
    <w:rsid w:val="003C1B9F"/>
    <w:rsid w:val="003C594C"/>
    <w:rsid w:val="003C71DE"/>
    <w:rsid w:val="003D23B5"/>
    <w:rsid w:val="003D2974"/>
    <w:rsid w:val="003D4B8A"/>
    <w:rsid w:val="003D6920"/>
    <w:rsid w:val="003D6A0D"/>
    <w:rsid w:val="003E0590"/>
    <w:rsid w:val="003E19EF"/>
    <w:rsid w:val="003E1ABA"/>
    <w:rsid w:val="003E7101"/>
    <w:rsid w:val="003E772E"/>
    <w:rsid w:val="003F1050"/>
    <w:rsid w:val="003F2201"/>
    <w:rsid w:val="003F2580"/>
    <w:rsid w:val="003F2D20"/>
    <w:rsid w:val="003F36D0"/>
    <w:rsid w:val="003F4E18"/>
    <w:rsid w:val="003F58DA"/>
    <w:rsid w:val="003F60C2"/>
    <w:rsid w:val="004017CD"/>
    <w:rsid w:val="00403661"/>
    <w:rsid w:val="0040531C"/>
    <w:rsid w:val="004056ED"/>
    <w:rsid w:val="00413CF6"/>
    <w:rsid w:val="00414F00"/>
    <w:rsid w:val="00416BA1"/>
    <w:rsid w:val="00420DFD"/>
    <w:rsid w:val="00421ED3"/>
    <w:rsid w:val="00426144"/>
    <w:rsid w:val="0042674B"/>
    <w:rsid w:val="00430E83"/>
    <w:rsid w:val="004311C3"/>
    <w:rsid w:val="00431528"/>
    <w:rsid w:val="00434DE6"/>
    <w:rsid w:val="00435C1C"/>
    <w:rsid w:val="00444473"/>
    <w:rsid w:val="004513FE"/>
    <w:rsid w:val="00454AFA"/>
    <w:rsid w:val="0045679E"/>
    <w:rsid w:val="00457331"/>
    <w:rsid w:val="0046566B"/>
    <w:rsid w:val="00466369"/>
    <w:rsid w:val="0047256F"/>
    <w:rsid w:val="00474877"/>
    <w:rsid w:val="004766DB"/>
    <w:rsid w:val="00476A78"/>
    <w:rsid w:val="0047784A"/>
    <w:rsid w:val="004805AC"/>
    <w:rsid w:val="004823A9"/>
    <w:rsid w:val="00482B49"/>
    <w:rsid w:val="004854AD"/>
    <w:rsid w:val="00490833"/>
    <w:rsid w:val="004928A8"/>
    <w:rsid w:val="0049376C"/>
    <w:rsid w:val="00497362"/>
    <w:rsid w:val="00497EA3"/>
    <w:rsid w:val="004A670B"/>
    <w:rsid w:val="004B5E67"/>
    <w:rsid w:val="004C0DAE"/>
    <w:rsid w:val="004C1929"/>
    <w:rsid w:val="004C3F1D"/>
    <w:rsid w:val="004C54EF"/>
    <w:rsid w:val="004C5BC4"/>
    <w:rsid w:val="004D1220"/>
    <w:rsid w:val="004D6542"/>
    <w:rsid w:val="004D7117"/>
    <w:rsid w:val="004E617F"/>
    <w:rsid w:val="004E6A91"/>
    <w:rsid w:val="004E751C"/>
    <w:rsid w:val="004E75EF"/>
    <w:rsid w:val="004F0418"/>
    <w:rsid w:val="004F2474"/>
    <w:rsid w:val="004F2DF8"/>
    <w:rsid w:val="004F3033"/>
    <w:rsid w:val="004F33D9"/>
    <w:rsid w:val="004F5395"/>
    <w:rsid w:val="004F7C45"/>
    <w:rsid w:val="00502454"/>
    <w:rsid w:val="00505066"/>
    <w:rsid w:val="00515CD6"/>
    <w:rsid w:val="00515E9F"/>
    <w:rsid w:val="0052598B"/>
    <w:rsid w:val="00526E8E"/>
    <w:rsid w:val="0053266D"/>
    <w:rsid w:val="0053383A"/>
    <w:rsid w:val="00537E84"/>
    <w:rsid w:val="005404D4"/>
    <w:rsid w:val="00540568"/>
    <w:rsid w:val="0054134B"/>
    <w:rsid w:val="00542BC4"/>
    <w:rsid w:val="00544E63"/>
    <w:rsid w:val="005472B8"/>
    <w:rsid w:val="00552D94"/>
    <w:rsid w:val="00552FD8"/>
    <w:rsid w:val="00556F56"/>
    <w:rsid w:val="005573E9"/>
    <w:rsid w:val="00557553"/>
    <w:rsid w:val="005575C1"/>
    <w:rsid w:val="005577E4"/>
    <w:rsid w:val="00565B92"/>
    <w:rsid w:val="00565EF3"/>
    <w:rsid w:val="00565FC2"/>
    <w:rsid w:val="00567E91"/>
    <w:rsid w:val="0057300B"/>
    <w:rsid w:val="00573D56"/>
    <w:rsid w:val="00573EEE"/>
    <w:rsid w:val="005768D2"/>
    <w:rsid w:val="005810DA"/>
    <w:rsid w:val="005831B4"/>
    <w:rsid w:val="00586280"/>
    <w:rsid w:val="00587925"/>
    <w:rsid w:val="005963EE"/>
    <w:rsid w:val="00597FB6"/>
    <w:rsid w:val="005A0294"/>
    <w:rsid w:val="005A1261"/>
    <w:rsid w:val="005A1446"/>
    <w:rsid w:val="005A35E8"/>
    <w:rsid w:val="005A3D84"/>
    <w:rsid w:val="005B3D4F"/>
    <w:rsid w:val="005B48F6"/>
    <w:rsid w:val="005B7318"/>
    <w:rsid w:val="005C1F34"/>
    <w:rsid w:val="005D2472"/>
    <w:rsid w:val="005D72DF"/>
    <w:rsid w:val="005E04C4"/>
    <w:rsid w:val="005E06FE"/>
    <w:rsid w:val="005E07DB"/>
    <w:rsid w:val="005E317E"/>
    <w:rsid w:val="005E4390"/>
    <w:rsid w:val="005E4E6D"/>
    <w:rsid w:val="005E5EC4"/>
    <w:rsid w:val="005F4726"/>
    <w:rsid w:val="005F655B"/>
    <w:rsid w:val="005F7361"/>
    <w:rsid w:val="005F7E0F"/>
    <w:rsid w:val="006006D9"/>
    <w:rsid w:val="006019A9"/>
    <w:rsid w:val="006021B2"/>
    <w:rsid w:val="00602ACF"/>
    <w:rsid w:val="006043C9"/>
    <w:rsid w:val="006054E3"/>
    <w:rsid w:val="00605846"/>
    <w:rsid w:val="00605F4B"/>
    <w:rsid w:val="00607705"/>
    <w:rsid w:val="00612EA2"/>
    <w:rsid w:val="00615DD2"/>
    <w:rsid w:val="00616C1C"/>
    <w:rsid w:val="0061787A"/>
    <w:rsid w:val="00622E92"/>
    <w:rsid w:val="00623068"/>
    <w:rsid w:val="00630043"/>
    <w:rsid w:val="00631810"/>
    <w:rsid w:val="006342BF"/>
    <w:rsid w:val="0063591D"/>
    <w:rsid w:val="00635E2A"/>
    <w:rsid w:val="006370A7"/>
    <w:rsid w:val="006378FC"/>
    <w:rsid w:val="00637D06"/>
    <w:rsid w:val="00643324"/>
    <w:rsid w:val="00647260"/>
    <w:rsid w:val="00651B7A"/>
    <w:rsid w:val="0065222B"/>
    <w:rsid w:val="0065398B"/>
    <w:rsid w:val="00654D4E"/>
    <w:rsid w:val="0065561D"/>
    <w:rsid w:val="00666BC6"/>
    <w:rsid w:val="00666DE2"/>
    <w:rsid w:val="00676B95"/>
    <w:rsid w:val="00676C39"/>
    <w:rsid w:val="00681856"/>
    <w:rsid w:val="00682EE7"/>
    <w:rsid w:val="00687132"/>
    <w:rsid w:val="00687BE3"/>
    <w:rsid w:val="00690F43"/>
    <w:rsid w:val="006939E0"/>
    <w:rsid w:val="0069565A"/>
    <w:rsid w:val="00696633"/>
    <w:rsid w:val="0069714E"/>
    <w:rsid w:val="006A207C"/>
    <w:rsid w:val="006A2AB5"/>
    <w:rsid w:val="006A404A"/>
    <w:rsid w:val="006A56B9"/>
    <w:rsid w:val="006B2229"/>
    <w:rsid w:val="006B6D15"/>
    <w:rsid w:val="006B6D8B"/>
    <w:rsid w:val="006B7002"/>
    <w:rsid w:val="006C0371"/>
    <w:rsid w:val="006C39FB"/>
    <w:rsid w:val="006C3B64"/>
    <w:rsid w:val="006D2DCF"/>
    <w:rsid w:val="006D36B0"/>
    <w:rsid w:val="006D5266"/>
    <w:rsid w:val="006D5547"/>
    <w:rsid w:val="006D59C1"/>
    <w:rsid w:val="006D77C0"/>
    <w:rsid w:val="006E3AE6"/>
    <w:rsid w:val="006E5702"/>
    <w:rsid w:val="006E58FC"/>
    <w:rsid w:val="006F0721"/>
    <w:rsid w:val="006F0B20"/>
    <w:rsid w:val="006F6D22"/>
    <w:rsid w:val="006F6EE5"/>
    <w:rsid w:val="007013BC"/>
    <w:rsid w:val="00702903"/>
    <w:rsid w:val="007038C9"/>
    <w:rsid w:val="00712DBE"/>
    <w:rsid w:val="00715544"/>
    <w:rsid w:val="00715F25"/>
    <w:rsid w:val="00717637"/>
    <w:rsid w:val="007209A5"/>
    <w:rsid w:val="00724307"/>
    <w:rsid w:val="007272D8"/>
    <w:rsid w:val="0073130C"/>
    <w:rsid w:val="007322E3"/>
    <w:rsid w:val="00734A1A"/>
    <w:rsid w:val="0073541E"/>
    <w:rsid w:val="00737B36"/>
    <w:rsid w:val="007406D5"/>
    <w:rsid w:val="0074289F"/>
    <w:rsid w:val="00743859"/>
    <w:rsid w:val="00745258"/>
    <w:rsid w:val="00751C62"/>
    <w:rsid w:val="00757F8E"/>
    <w:rsid w:val="00764587"/>
    <w:rsid w:val="0076562E"/>
    <w:rsid w:val="00767E0D"/>
    <w:rsid w:val="00770BC6"/>
    <w:rsid w:val="00771F0F"/>
    <w:rsid w:val="00771FCD"/>
    <w:rsid w:val="0077343B"/>
    <w:rsid w:val="00774958"/>
    <w:rsid w:val="00775632"/>
    <w:rsid w:val="007821EE"/>
    <w:rsid w:val="00782596"/>
    <w:rsid w:val="00783BA7"/>
    <w:rsid w:val="00783DFE"/>
    <w:rsid w:val="00784480"/>
    <w:rsid w:val="00787165"/>
    <w:rsid w:val="007871B7"/>
    <w:rsid w:val="007914CA"/>
    <w:rsid w:val="00795655"/>
    <w:rsid w:val="007963B0"/>
    <w:rsid w:val="007A1A4E"/>
    <w:rsid w:val="007A1AB1"/>
    <w:rsid w:val="007A2690"/>
    <w:rsid w:val="007A5323"/>
    <w:rsid w:val="007A558C"/>
    <w:rsid w:val="007A6631"/>
    <w:rsid w:val="007A6D5C"/>
    <w:rsid w:val="007B11A0"/>
    <w:rsid w:val="007B2557"/>
    <w:rsid w:val="007B481A"/>
    <w:rsid w:val="007B5593"/>
    <w:rsid w:val="007B5779"/>
    <w:rsid w:val="007B753B"/>
    <w:rsid w:val="007C0349"/>
    <w:rsid w:val="007C09DB"/>
    <w:rsid w:val="007C3021"/>
    <w:rsid w:val="007D2984"/>
    <w:rsid w:val="007D3E26"/>
    <w:rsid w:val="007D7D76"/>
    <w:rsid w:val="007E38CB"/>
    <w:rsid w:val="007E4ECC"/>
    <w:rsid w:val="007F0A11"/>
    <w:rsid w:val="007F28D2"/>
    <w:rsid w:val="007F50E0"/>
    <w:rsid w:val="00800A77"/>
    <w:rsid w:val="00800FBE"/>
    <w:rsid w:val="008011EE"/>
    <w:rsid w:val="008036CF"/>
    <w:rsid w:val="00803F79"/>
    <w:rsid w:val="00803FCD"/>
    <w:rsid w:val="00807C00"/>
    <w:rsid w:val="00814DE6"/>
    <w:rsid w:val="00816529"/>
    <w:rsid w:val="00816DCD"/>
    <w:rsid w:val="0081761E"/>
    <w:rsid w:val="00820FD1"/>
    <w:rsid w:val="008232E1"/>
    <w:rsid w:val="00823749"/>
    <w:rsid w:val="0082452B"/>
    <w:rsid w:val="00825474"/>
    <w:rsid w:val="008262AA"/>
    <w:rsid w:val="00827701"/>
    <w:rsid w:val="00827A7C"/>
    <w:rsid w:val="00830E85"/>
    <w:rsid w:val="00831720"/>
    <w:rsid w:val="00833C9F"/>
    <w:rsid w:val="00834371"/>
    <w:rsid w:val="0083588C"/>
    <w:rsid w:val="00837FA1"/>
    <w:rsid w:val="0084163C"/>
    <w:rsid w:val="00842446"/>
    <w:rsid w:val="00842549"/>
    <w:rsid w:val="008428ED"/>
    <w:rsid w:val="00843066"/>
    <w:rsid w:val="008430A7"/>
    <w:rsid w:val="00846E96"/>
    <w:rsid w:val="00855356"/>
    <w:rsid w:val="008607C3"/>
    <w:rsid w:val="00861DDB"/>
    <w:rsid w:val="00861F9C"/>
    <w:rsid w:val="00862170"/>
    <w:rsid w:val="0086240B"/>
    <w:rsid w:val="00865343"/>
    <w:rsid w:val="008657DB"/>
    <w:rsid w:val="008658FD"/>
    <w:rsid w:val="00872528"/>
    <w:rsid w:val="00872C23"/>
    <w:rsid w:val="008765C1"/>
    <w:rsid w:val="00884E28"/>
    <w:rsid w:val="00884F75"/>
    <w:rsid w:val="008908DA"/>
    <w:rsid w:val="00894FF3"/>
    <w:rsid w:val="008A2CE9"/>
    <w:rsid w:val="008A475E"/>
    <w:rsid w:val="008A4A32"/>
    <w:rsid w:val="008A4D6B"/>
    <w:rsid w:val="008A4F57"/>
    <w:rsid w:val="008A5798"/>
    <w:rsid w:val="008A5DA3"/>
    <w:rsid w:val="008A699C"/>
    <w:rsid w:val="008B0B8C"/>
    <w:rsid w:val="008B2478"/>
    <w:rsid w:val="008B2D2D"/>
    <w:rsid w:val="008B406D"/>
    <w:rsid w:val="008B68EE"/>
    <w:rsid w:val="008C19F1"/>
    <w:rsid w:val="008C56CE"/>
    <w:rsid w:val="008C6002"/>
    <w:rsid w:val="008C7547"/>
    <w:rsid w:val="008D1482"/>
    <w:rsid w:val="008D2663"/>
    <w:rsid w:val="008D4D57"/>
    <w:rsid w:val="008E0695"/>
    <w:rsid w:val="008E763A"/>
    <w:rsid w:val="008E7B52"/>
    <w:rsid w:val="008F234A"/>
    <w:rsid w:val="008F608B"/>
    <w:rsid w:val="00901A47"/>
    <w:rsid w:val="00901C68"/>
    <w:rsid w:val="00903167"/>
    <w:rsid w:val="0090332C"/>
    <w:rsid w:val="00904C47"/>
    <w:rsid w:val="00904EB0"/>
    <w:rsid w:val="009060B6"/>
    <w:rsid w:val="009071BB"/>
    <w:rsid w:val="0091195D"/>
    <w:rsid w:val="0091243F"/>
    <w:rsid w:val="00912737"/>
    <w:rsid w:val="00914595"/>
    <w:rsid w:val="00915B8B"/>
    <w:rsid w:val="00921BE3"/>
    <w:rsid w:val="00922655"/>
    <w:rsid w:val="00923B9C"/>
    <w:rsid w:val="00923EE1"/>
    <w:rsid w:val="00924543"/>
    <w:rsid w:val="00925DFE"/>
    <w:rsid w:val="009266A6"/>
    <w:rsid w:val="00930681"/>
    <w:rsid w:val="009314F1"/>
    <w:rsid w:val="00941CED"/>
    <w:rsid w:val="0094338B"/>
    <w:rsid w:val="00944686"/>
    <w:rsid w:val="00945BDC"/>
    <w:rsid w:val="00945C93"/>
    <w:rsid w:val="00951535"/>
    <w:rsid w:val="00952334"/>
    <w:rsid w:val="00952A91"/>
    <w:rsid w:val="009552C1"/>
    <w:rsid w:val="00956F61"/>
    <w:rsid w:val="0096075B"/>
    <w:rsid w:val="00960921"/>
    <w:rsid w:val="0096226D"/>
    <w:rsid w:val="00963E19"/>
    <w:rsid w:val="00967DA8"/>
    <w:rsid w:val="009715B5"/>
    <w:rsid w:val="00973D5D"/>
    <w:rsid w:val="00976C57"/>
    <w:rsid w:val="00977025"/>
    <w:rsid w:val="0099047F"/>
    <w:rsid w:val="00990802"/>
    <w:rsid w:val="009950F2"/>
    <w:rsid w:val="00995692"/>
    <w:rsid w:val="0099632C"/>
    <w:rsid w:val="009A2500"/>
    <w:rsid w:val="009A2DC5"/>
    <w:rsid w:val="009A740A"/>
    <w:rsid w:val="009B074C"/>
    <w:rsid w:val="009B5F71"/>
    <w:rsid w:val="009B6235"/>
    <w:rsid w:val="009B7DF8"/>
    <w:rsid w:val="009C0959"/>
    <w:rsid w:val="009C0EE6"/>
    <w:rsid w:val="009C13FC"/>
    <w:rsid w:val="009C32C7"/>
    <w:rsid w:val="009C3C20"/>
    <w:rsid w:val="009C4E3E"/>
    <w:rsid w:val="009C6FFA"/>
    <w:rsid w:val="009C71BC"/>
    <w:rsid w:val="009C7915"/>
    <w:rsid w:val="009D0C9A"/>
    <w:rsid w:val="009D187D"/>
    <w:rsid w:val="009D1B24"/>
    <w:rsid w:val="009D3A98"/>
    <w:rsid w:val="009D4272"/>
    <w:rsid w:val="009D4298"/>
    <w:rsid w:val="009E4403"/>
    <w:rsid w:val="009E4EDD"/>
    <w:rsid w:val="009E59E8"/>
    <w:rsid w:val="009F0D9F"/>
    <w:rsid w:val="009F0DD0"/>
    <w:rsid w:val="009F1042"/>
    <w:rsid w:val="009F1732"/>
    <w:rsid w:val="009F1915"/>
    <w:rsid w:val="009F2925"/>
    <w:rsid w:val="009F3B5A"/>
    <w:rsid w:val="009F42D7"/>
    <w:rsid w:val="009F5B55"/>
    <w:rsid w:val="009F6219"/>
    <w:rsid w:val="00A02C12"/>
    <w:rsid w:val="00A05A6B"/>
    <w:rsid w:val="00A075E4"/>
    <w:rsid w:val="00A07D6C"/>
    <w:rsid w:val="00A11BF2"/>
    <w:rsid w:val="00A125D9"/>
    <w:rsid w:val="00A24F1E"/>
    <w:rsid w:val="00A31EC6"/>
    <w:rsid w:val="00A42D76"/>
    <w:rsid w:val="00A45FF5"/>
    <w:rsid w:val="00A473AA"/>
    <w:rsid w:val="00A47B56"/>
    <w:rsid w:val="00A51F5C"/>
    <w:rsid w:val="00A5207A"/>
    <w:rsid w:val="00A5485F"/>
    <w:rsid w:val="00A54BCE"/>
    <w:rsid w:val="00A611B8"/>
    <w:rsid w:val="00A6147A"/>
    <w:rsid w:val="00A61A84"/>
    <w:rsid w:val="00A620A8"/>
    <w:rsid w:val="00A63A05"/>
    <w:rsid w:val="00A63BAA"/>
    <w:rsid w:val="00A647C9"/>
    <w:rsid w:val="00A64A92"/>
    <w:rsid w:val="00A71037"/>
    <w:rsid w:val="00A71B83"/>
    <w:rsid w:val="00A73119"/>
    <w:rsid w:val="00A763DD"/>
    <w:rsid w:val="00A777E0"/>
    <w:rsid w:val="00A80719"/>
    <w:rsid w:val="00A80AD9"/>
    <w:rsid w:val="00A83DA2"/>
    <w:rsid w:val="00A921B4"/>
    <w:rsid w:val="00A9343E"/>
    <w:rsid w:val="00A93CA3"/>
    <w:rsid w:val="00A95CA6"/>
    <w:rsid w:val="00A97B2B"/>
    <w:rsid w:val="00AA2898"/>
    <w:rsid w:val="00AA5565"/>
    <w:rsid w:val="00AB040A"/>
    <w:rsid w:val="00AB5505"/>
    <w:rsid w:val="00AB5C81"/>
    <w:rsid w:val="00AC319C"/>
    <w:rsid w:val="00AC549F"/>
    <w:rsid w:val="00AC55FB"/>
    <w:rsid w:val="00AC7458"/>
    <w:rsid w:val="00AD0D93"/>
    <w:rsid w:val="00AD0FC2"/>
    <w:rsid w:val="00AD4EC6"/>
    <w:rsid w:val="00AE1725"/>
    <w:rsid w:val="00AE48E6"/>
    <w:rsid w:val="00AE7AF3"/>
    <w:rsid w:val="00AF1217"/>
    <w:rsid w:val="00AF1228"/>
    <w:rsid w:val="00AF1551"/>
    <w:rsid w:val="00AF2740"/>
    <w:rsid w:val="00AF293E"/>
    <w:rsid w:val="00AF29E5"/>
    <w:rsid w:val="00AF2D22"/>
    <w:rsid w:val="00AF4329"/>
    <w:rsid w:val="00AF5481"/>
    <w:rsid w:val="00AF6420"/>
    <w:rsid w:val="00AF7072"/>
    <w:rsid w:val="00AF7817"/>
    <w:rsid w:val="00B026BC"/>
    <w:rsid w:val="00B02E2D"/>
    <w:rsid w:val="00B048DC"/>
    <w:rsid w:val="00B07EFC"/>
    <w:rsid w:val="00B15487"/>
    <w:rsid w:val="00B154EA"/>
    <w:rsid w:val="00B171FC"/>
    <w:rsid w:val="00B240AA"/>
    <w:rsid w:val="00B25BCF"/>
    <w:rsid w:val="00B26599"/>
    <w:rsid w:val="00B27E6A"/>
    <w:rsid w:val="00B30A18"/>
    <w:rsid w:val="00B3279E"/>
    <w:rsid w:val="00B34ACC"/>
    <w:rsid w:val="00B35B47"/>
    <w:rsid w:val="00B36E10"/>
    <w:rsid w:val="00B40DEC"/>
    <w:rsid w:val="00B4318F"/>
    <w:rsid w:val="00B46388"/>
    <w:rsid w:val="00B517F0"/>
    <w:rsid w:val="00B52937"/>
    <w:rsid w:val="00B53AED"/>
    <w:rsid w:val="00B562B2"/>
    <w:rsid w:val="00B57E71"/>
    <w:rsid w:val="00B61115"/>
    <w:rsid w:val="00B634DB"/>
    <w:rsid w:val="00B7559F"/>
    <w:rsid w:val="00B773C8"/>
    <w:rsid w:val="00B77903"/>
    <w:rsid w:val="00B8327C"/>
    <w:rsid w:val="00B835FD"/>
    <w:rsid w:val="00B83F6A"/>
    <w:rsid w:val="00B90FCC"/>
    <w:rsid w:val="00B92A93"/>
    <w:rsid w:val="00B95621"/>
    <w:rsid w:val="00B9573E"/>
    <w:rsid w:val="00BA0E53"/>
    <w:rsid w:val="00BA19E5"/>
    <w:rsid w:val="00BA1C8A"/>
    <w:rsid w:val="00BA3E86"/>
    <w:rsid w:val="00BA55DB"/>
    <w:rsid w:val="00BA70FB"/>
    <w:rsid w:val="00BA7B5B"/>
    <w:rsid w:val="00BB1B99"/>
    <w:rsid w:val="00BB1C60"/>
    <w:rsid w:val="00BB2339"/>
    <w:rsid w:val="00BB253B"/>
    <w:rsid w:val="00BB2FAC"/>
    <w:rsid w:val="00BB643D"/>
    <w:rsid w:val="00BB70CE"/>
    <w:rsid w:val="00BC0B07"/>
    <w:rsid w:val="00BC2C62"/>
    <w:rsid w:val="00BC399B"/>
    <w:rsid w:val="00BC67DA"/>
    <w:rsid w:val="00BC6B95"/>
    <w:rsid w:val="00BC7690"/>
    <w:rsid w:val="00BD0021"/>
    <w:rsid w:val="00BD1156"/>
    <w:rsid w:val="00BD5C1D"/>
    <w:rsid w:val="00BE7246"/>
    <w:rsid w:val="00BE79A4"/>
    <w:rsid w:val="00BF149D"/>
    <w:rsid w:val="00BF26BB"/>
    <w:rsid w:val="00C064F3"/>
    <w:rsid w:val="00C06BDD"/>
    <w:rsid w:val="00C07BD3"/>
    <w:rsid w:val="00C07D17"/>
    <w:rsid w:val="00C10AF6"/>
    <w:rsid w:val="00C113CA"/>
    <w:rsid w:val="00C1251B"/>
    <w:rsid w:val="00C15243"/>
    <w:rsid w:val="00C22E66"/>
    <w:rsid w:val="00C23517"/>
    <w:rsid w:val="00C23685"/>
    <w:rsid w:val="00C27F77"/>
    <w:rsid w:val="00C354B5"/>
    <w:rsid w:val="00C37A92"/>
    <w:rsid w:val="00C40DE1"/>
    <w:rsid w:val="00C43C05"/>
    <w:rsid w:val="00C45BBB"/>
    <w:rsid w:val="00C54E29"/>
    <w:rsid w:val="00C55E0A"/>
    <w:rsid w:val="00C561D8"/>
    <w:rsid w:val="00C60FBE"/>
    <w:rsid w:val="00C62133"/>
    <w:rsid w:val="00C637BD"/>
    <w:rsid w:val="00C638B5"/>
    <w:rsid w:val="00C7058A"/>
    <w:rsid w:val="00C70EF0"/>
    <w:rsid w:val="00C71288"/>
    <w:rsid w:val="00C7315B"/>
    <w:rsid w:val="00C73A86"/>
    <w:rsid w:val="00C73C90"/>
    <w:rsid w:val="00C76F23"/>
    <w:rsid w:val="00C77AE1"/>
    <w:rsid w:val="00C86C59"/>
    <w:rsid w:val="00C875A5"/>
    <w:rsid w:val="00C923CC"/>
    <w:rsid w:val="00C961B4"/>
    <w:rsid w:val="00CA1E0F"/>
    <w:rsid w:val="00CA2BE0"/>
    <w:rsid w:val="00CA2DC6"/>
    <w:rsid w:val="00CA47BF"/>
    <w:rsid w:val="00CA51EF"/>
    <w:rsid w:val="00CA6E79"/>
    <w:rsid w:val="00CA7149"/>
    <w:rsid w:val="00CB083E"/>
    <w:rsid w:val="00CB1E81"/>
    <w:rsid w:val="00CB478C"/>
    <w:rsid w:val="00CB701C"/>
    <w:rsid w:val="00CB7A82"/>
    <w:rsid w:val="00CC2A41"/>
    <w:rsid w:val="00CC3D24"/>
    <w:rsid w:val="00CC4152"/>
    <w:rsid w:val="00CC61BC"/>
    <w:rsid w:val="00CD0633"/>
    <w:rsid w:val="00CD093C"/>
    <w:rsid w:val="00CD0CB1"/>
    <w:rsid w:val="00CD483D"/>
    <w:rsid w:val="00CD54E2"/>
    <w:rsid w:val="00CD64A5"/>
    <w:rsid w:val="00CE0090"/>
    <w:rsid w:val="00CE3F5B"/>
    <w:rsid w:val="00CE459D"/>
    <w:rsid w:val="00CE47CA"/>
    <w:rsid w:val="00CF3110"/>
    <w:rsid w:val="00D00DDE"/>
    <w:rsid w:val="00D01A53"/>
    <w:rsid w:val="00D032F8"/>
    <w:rsid w:val="00D06134"/>
    <w:rsid w:val="00D062B8"/>
    <w:rsid w:val="00D11C4C"/>
    <w:rsid w:val="00D13837"/>
    <w:rsid w:val="00D15AD5"/>
    <w:rsid w:val="00D17959"/>
    <w:rsid w:val="00D17E14"/>
    <w:rsid w:val="00D214B6"/>
    <w:rsid w:val="00D21FB8"/>
    <w:rsid w:val="00D22967"/>
    <w:rsid w:val="00D22B11"/>
    <w:rsid w:val="00D24A44"/>
    <w:rsid w:val="00D30125"/>
    <w:rsid w:val="00D31415"/>
    <w:rsid w:val="00D359B1"/>
    <w:rsid w:val="00D374A9"/>
    <w:rsid w:val="00D3758D"/>
    <w:rsid w:val="00D40ADD"/>
    <w:rsid w:val="00D414FA"/>
    <w:rsid w:val="00D44AAD"/>
    <w:rsid w:val="00D4639F"/>
    <w:rsid w:val="00D46545"/>
    <w:rsid w:val="00D469FC"/>
    <w:rsid w:val="00D476EB"/>
    <w:rsid w:val="00D50481"/>
    <w:rsid w:val="00D50754"/>
    <w:rsid w:val="00D604CD"/>
    <w:rsid w:val="00D63A81"/>
    <w:rsid w:val="00D6475F"/>
    <w:rsid w:val="00D73478"/>
    <w:rsid w:val="00D73835"/>
    <w:rsid w:val="00D745C8"/>
    <w:rsid w:val="00D76F04"/>
    <w:rsid w:val="00D8003A"/>
    <w:rsid w:val="00D805BF"/>
    <w:rsid w:val="00D81A0E"/>
    <w:rsid w:val="00D82531"/>
    <w:rsid w:val="00D8271F"/>
    <w:rsid w:val="00D82726"/>
    <w:rsid w:val="00D83236"/>
    <w:rsid w:val="00D8611E"/>
    <w:rsid w:val="00D86BED"/>
    <w:rsid w:val="00D90B2A"/>
    <w:rsid w:val="00D90D29"/>
    <w:rsid w:val="00D92BCD"/>
    <w:rsid w:val="00D95FC8"/>
    <w:rsid w:val="00DA043D"/>
    <w:rsid w:val="00DA33B7"/>
    <w:rsid w:val="00DA5626"/>
    <w:rsid w:val="00DA621B"/>
    <w:rsid w:val="00DB09DE"/>
    <w:rsid w:val="00DB287D"/>
    <w:rsid w:val="00DB2BDC"/>
    <w:rsid w:val="00DB5553"/>
    <w:rsid w:val="00DC05F6"/>
    <w:rsid w:val="00DC18D4"/>
    <w:rsid w:val="00DC4090"/>
    <w:rsid w:val="00DD0261"/>
    <w:rsid w:val="00DD06C1"/>
    <w:rsid w:val="00DD63AD"/>
    <w:rsid w:val="00DE38F0"/>
    <w:rsid w:val="00DE3A24"/>
    <w:rsid w:val="00DE5B23"/>
    <w:rsid w:val="00DE5EBA"/>
    <w:rsid w:val="00DF0133"/>
    <w:rsid w:val="00DF07C0"/>
    <w:rsid w:val="00DF6354"/>
    <w:rsid w:val="00DF66E1"/>
    <w:rsid w:val="00DF754E"/>
    <w:rsid w:val="00DF784D"/>
    <w:rsid w:val="00E02BD1"/>
    <w:rsid w:val="00E06BA5"/>
    <w:rsid w:val="00E10D07"/>
    <w:rsid w:val="00E1503C"/>
    <w:rsid w:val="00E21C3B"/>
    <w:rsid w:val="00E2380A"/>
    <w:rsid w:val="00E23CEF"/>
    <w:rsid w:val="00E25507"/>
    <w:rsid w:val="00E263E1"/>
    <w:rsid w:val="00E270B2"/>
    <w:rsid w:val="00E31906"/>
    <w:rsid w:val="00E327CD"/>
    <w:rsid w:val="00E33209"/>
    <w:rsid w:val="00E33AB3"/>
    <w:rsid w:val="00E35A4F"/>
    <w:rsid w:val="00E407AB"/>
    <w:rsid w:val="00E43412"/>
    <w:rsid w:val="00E4538A"/>
    <w:rsid w:val="00E45C2E"/>
    <w:rsid w:val="00E46BF4"/>
    <w:rsid w:val="00E47E00"/>
    <w:rsid w:val="00E500D4"/>
    <w:rsid w:val="00E55DEE"/>
    <w:rsid w:val="00E56FC3"/>
    <w:rsid w:val="00E60A6E"/>
    <w:rsid w:val="00E60DFA"/>
    <w:rsid w:val="00E60E2B"/>
    <w:rsid w:val="00E630F4"/>
    <w:rsid w:val="00E633F1"/>
    <w:rsid w:val="00E65BFF"/>
    <w:rsid w:val="00E66433"/>
    <w:rsid w:val="00E664BF"/>
    <w:rsid w:val="00E6774F"/>
    <w:rsid w:val="00E67AAC"/>
    <w:rsid w:val="00E7000F"/>
    <w:rsid w:val="00E77984"/>
    <w:rsid w:val="00E82F86"/>
    <w:rsid w:val="00E8327E"/>
    <w:rsid w:val="00E84BDA"/>
    <w:rsid w:val="00E86D89"/>
    <w:rsid w:val="00E9129D"/>
    <w:rsid w:val="00E91C3A"/>
    <w:rsid w:val="00E91FA0"/>
    <w:rsid w:val="00E91FED"/>
    <w:rsid w:val="00E933A4"/>
    <w:rsid w:val="00EA1E54"/>
    <w:rsid w:val="00EA2801"/>
    <w:rsid w:val="00EA3DF4"/>
    <w:rsid w:val="00EA60C3"/>
    <w:rsid w:val="00EB0409"/>
    <w:rsid w:val="00EB0D0D"/>
    <w:rsid w:val="00EB1B20"/>
    <w:rsid w:val="00EB2D46"/>
    <w:rsid w:val="00EB39FF"/>
    <w:rsid w:val="00EB4A5F"/>
    <w:rsid w:val="00EB6670"/>
    <w:rsid w:val="00EC17F1"/>
    <w:rsid w:val="00EC7BC2"/>
    <w:rsid w:val="00EC7E6A"/>
    <w:rsid w:val="00ED124A"/>
    <w:rsid w:val="00ED3941"/>
    <w:rsid w:val="00ED61D3"/>
    <w:rsid w:val="00ED7E87"/>
    <w:rsid w:val="00EE3596"/>
    <w:rsid w:val="00EE47A0"/>
    <w:rsid w:val="00EE7779"/>
    <w:rsid w:val="00EF0AAA"/>
    <w:rsid w:val="00EF1F3A"/>
    <w:rsid w:val="00EF36A7"/>
    <w:rsid w:val="00EF57BE"/>
    <w:rsid w:val="00EF691E"/>
    <w:rsid w:val="00F017C7"/>
    <w:rsid w:val="00F068F9"/>
    <w:rsid w:val="00F07140"/>
    <w:rsid w:val="00F1211F"/>
    <w:rsid w:val="00F154F2"/>
    <w:rsid w:val="00F1576B"/>
    <w:rsid w:val="00F16E1E"/>
    <w:rsid w:val="00F17CDC"/>
    <w:rsid w:val="00F21149"/>
    <w:rsid w:val="00F23342"/>
    <w:rsid w:val="00F24E09"/>
    <w:rsid w:val="00F3155A"/>
    <w:rsid w:val="00F317F9"/>
    <w:rsid w:val="00F3440F"/>
    <w:rsid w:val="00F36449"/>
    <w:rsid w:val="00F403D8"/>
    <w:rsid w:val="00F40D5C"/>
    <w:rsid w:val="00F41EAF"/>
    <w:rsid w:val="00F4345E"/>
    <w:rsid w:val="00F44C38"/>
    <w:rsid w:val="00F44CC9"/>
    <w:rsid w:val="00F453CB"/>
    <w:rsid w:val="00F45B31"/>
    <w:rsid w:val="00F474B9"/>
    <w:rsid w:val="00F47D6D"/>
    <w:rsid w:val="00F536C0"/>
    <w:rsid w:val="00F570C8"/>
    <w:rsid w:val="00F6094A"/>
    <w:rsid w:val="00F6287D"/>
    <w:rsid w:val="00F666A5"/>
    <w:rsid w:val="00F701AC"/>
    <w:rsid w:val="00F72521"/>
    <w:rsid w:val="00F7252F"/>
    <w:rsid w:val="00F72902"/>
    <w:rsid w:val="00F80CAD"/>
    <w:rsid w:val="00F81D0B"/>
    <w:rsid w:val="00F84674"/>
    <w:rsid w:val="00F87FC5"/>
    <w:rsid w:val="00F9153D"/>
    <w:rsid w:val="00F92684"/>
    <w:rsid w:val="00F94854"/>
    <w:rsid w:val="00FA004C"/>
    <w:rsid w:val="00FA0283"/>
    <w:rsid w:val="00FA201F"/>
    <w:rsid w:val="00FA2CDB"/>
    <w:rsid w:val="00FA5E6B"/>
    <w:rsid w:val="00FB05EC"/>
    <w:rsid w:val="00FB2CE2"/>
    <w:rsid w:val="00FB67CD"/>
    <w:rsid w:val="00FC513F"/>
    <w:rsid w:val="00FD3DB3"/>
    <w:rsid w:val="00FD49D8"/>
    <w:rsid w:val="00FD6375"/>
    <w:rsid w:val="00FD694D"/>
    <w:rsid w:val="00FD740F"/>
    <w:rsid w:val="00FE276A"/>
    <w:rsid w:val="00FE3FD3"/>
    <w:rsid w:val="00FE40C0"/>
    <w:rsid w:val="00FE4A85"/>
    <w:rsid w:val="00FE58D2"/>
    <w:rsid w:val="00FE73C4"/>
    <w:rsid w:val="00FF2F74"/>
    <w:rsid w:val="00FF3ECC"/>
    <w:rsid w:val="00FF5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3EEF00"/>
  <w15:docId w15:val="{18762BAB-8942-454F-957D-72FE0459A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45C8"/>
    <w:pPr>
      <w:widowControl w:val="0"/>
    </w:pPr>
    <w:rPr>
      <w:rFonts w:ascii="Courier New" w:eastAsia="Times New Roman" w:hAnsi="Courier New" w:cs="Courier New"/>
      <w:color w:val="000000"/>
      <w:sz w:val="24"/>
      <w:szCs w:val="24"/>
      <w:lang w:val="vi-VN" w:eastAsia="vi-V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C05F6"/>
    <w:rPr>
      <w:color w:val="auto"/>
      <w:u w:val="single"/>
    </w:rPr>
  </w:style>
  <w:style w:type="character" w:customStyle="1" w:styleId="Bodytext2">
    <w:name w:val="Body text (2)_"/>
    <w:basedOn w:val="DefaultParagraphFont"/>
    <w:link w:val="Bodytext21"/>
    <w:uiPriority w:val="99"/>
    <w:locked/>
    <w:rsid w:val="00DC05F6"/>
    <w:rPr>
      <w:rFonts w:ascii="Times New Roman" w:hAnsi="Times New Roman" w:cs="Times New Roman"/>
      <w:b/>
      <w:bCs/>
      <w:sz w:val="27"/>
      <w:szCs w:val="27"/>
      <w:shd w:val="clear" w:color="auto" w:fill="FFFFFF"/>
    </w:rPr>
  </w:style>
  <w:style w:type="character" w:customStyle="1" w:styleId="Bodytext20">
    <w:name w:val="Body text (2)"/>
    <w:basedOn w:val="Bodytext2"/>
    <w:uiPriority w:val="99"/>
    <w:rsid w:val="00DC05F6"/>
    <w:rPr>
      <w:rFonts w:ascii="Times New Roman" w:hAnsi="Times New Roman" w:cs="Times New Roman"/>
      <w:b/>
      <w:bCs/>
      <w:sz w:val="27"/>
      <w:szCs w:val="27"/>
      <w:u w:val="single"/>
      <w:shd w:val="clear" w:color="auto" w:fill="FFFFFF"/>
    </w:rPr>
  </w:style>
  <w:style w:type="character" w:customStyle="1" w:styleId="Bodytext3">
    <w:name w:val="Body text (3)_"/>
    <w:basedOn w:val="DefaultParagraphFont"/>
    <w:link w:val="Bodytext30"/>
    <w:uiPriority w:val="99"/>
    <w:locked/>
    <w:rsid w:val="00DC05F6"/>
    <w:rPr>
      <w:rFonts w:ascii="Times New Roman" w:hAnsi="Times New Roman" w:cs="Times New Roman"/>
      <w:i/>
      <w:iCs/>
      <w:sz w:val="27"/>
      <w:szCs w:val="27"/>
      <w:shd w:val="clear" w:color="auto" w:fill="FFFFFF"/>
    </w:rPr>
  </w:style>
  <w:style w:type="character" w:customStyle="1" w:styleId="Bodytext4">
    <w:name w:val="Body text (4)_"/>
    <w:basedOn w:val="DefaultParagraphFont"/>
    <w:link w:val="Bodytext40"/>
    <w:uiPriority w:val="99"/>
    <w:locked/>
    <w:rsid w:val="00DC05F6"/>
    <w:rPr>
      <w:rFonts w:ascii="Times New Roman" w:hAnsi="Times New Roman" w:cs="Times New Roman"/>
      <w:b/>
      <w:bCs/>
      <w:sz w:val="23"/>
      <w:szCs w:val="23"/>
      <w:shd w:val="clear" w:color="auto" w:fill="FFFFFF"/>
    </w:rPr>
  </w:style>
  <w:style w:type="character" w:customStyle="1" w:styleId="BodyTextChar1">
    <w:name w:val="Body Text Char1"/>
    <w:basedOn w:val="DefaultParagraphFont"/>
    <w:link w:val="BodyText"/>
    <w:uiPriority w:val="99"/>
    <w:locked/>
    <w:rsid w:val="00DC05F6"/>
    <w:rPr>
      <w:rFonts w:ascii="Times New Roman" w:hAnsi="Times New Roman" w:cs="Times New Roman"/>
      <w:sz w:val="27"/>
      <w:szCs w:val="27"/>
      <w:shd w:val="clear" w:color="auto" w:fill="FFFFFF"/>
    </w:rPr>
  </w:style>
  <w:style w:type="character" w:customStyle="1" w:styleId="Headerorfooter">
    <w:name w:val="Header or footer_"/>
    <w:basedOn w:val="DefaultParagraphFont"/>
    <w:link w:val="Headerorfooter1"/>
    <w:uiPriority w:val="99"/>
    <w:locked/>
    <w:rsid w:val="00DC05F6"/>
    <w:rPr>
      <w:rFonts w:ascii="Times New Roman" w:hAnsi="Times New Roman" w:cs="Times New Roman"/>
      <w:noProof/>
      <w:shd w:val="clear" w:color="auto" w:fill="FFFFFF"/>
    </w:rPr>
  </w:style>
  <w:style w:type="character" w:customStyle="1" w:styleId="Headerorfooter0">
    <w:name w:val="Header or footer"/>
    <w:basedOn w:val="Headerorfooter"/>
    <w:uiPriority w:val="99"/>
    <w:rsid w:val="00DC05F6"/>
    <w:rPr>
      <w:rFonts w:ascii="Times New Roman" w:hAnsi="Times New Roman" w:cs="Times New Roman"/>
      <w:noProof/>
      <w:shd w:val="clear" w:color="auto" w:fill="FFFFFF"/>
    </w:rPr>
  </w:style>
  <w:style w:type="character" w:customStyle="1" w:styleId="Heading1">
    <w:name w:val="Heading #1_"/>
    <w:basedOn w:val="DefaultParagraphFont"/>
    <w:link w:val="Heading10"/>
    <w:uiPriority w:val="99"/>
    <w:locked/>
    <w:rsid w:val="00DC05F6"/>
    <w:rPr>
      <w:rFonts w:ascii="Times New Roman" w:hAnsi="Times New Roman" w:cs="Times New Roman"/>
      <w:b/>
      <w:bCs/>
      <w:sz w:val="27"/>
      <w:szCs w:val="27"/>
      <w:shd w:val="clear" w:color="auto" w:fill="FFFFFF"/>
    </w:rPr>
  </w:style>
  <w:style w:type="character" w:customStyle="1" w:styleId="Bodytext5">
    <w:name w:val="Body text (5)_"/>
    <w:basedOn w:val="DefaultParagraphFont"/>
    <w:link w:val="Bodytext50"/>
    <w:uiPriority w:val="99"/>
    <w:locked/>
    <w:rsid w:val="00DC05F6"/>
    <w:rPr>
      <w:rFonts w:ascii="Times New Roman" w:hAnsi="Times New Roman" w:cs="Times New Roman"/>
      <w:i/>
      <w:iCs/>
      <w:sz w:val="8"/>
      <w:szCs w:val="8"/>
      <w:shd w:val="clear" w:color="auto" w:fill="FFFFFF"/>
    </w:rPr>
  </w:style>
  <w:style w:type="character" w:customStyle="1" w:styleId="Bodytext5CourierNew">
    <w:name w:val="Body text (5) + Courier New"/>
    <w:aliases w:val="5 pt,Not Italic"/>
    <w:basedOn w:val="Bodytext5"/>
    <w:uiPriority w:val="99"/>
    <w:rsid w:val="00DC05F6"/>
    <w:rPr>
      <w:rFonts w:ascii="Courier New" w:hAnsi="Courier New" w:cs="Courier New"/>
      <w:i/>
      <w:iCs/>
      <w:sz w:val="10"/>
      <w:szCs w:val="10"/>
      <w:shd w:val="clear" w:color="auto" w:fill="FFFFFF"/>
    </w:rPr>
  </w:style>
  <w:style w:type="character" w:customStyle="1" w:styleId="Bodytext6">
    <w:name w:val="Body text (6)_"/>
    <w:basedOn w:val="DefaultParagraphFont"/>
    <w:link w:val="Bodytext60"/>
    <w:uiPriority w:val="99"/>
    <w:locked/>
    <w:rsid w:val="00DC05F6"/>
    <w:rPr>
      <w:rFonts w:ascii="Times New Roman" w:hAnsi="Times New Roman" w:cs="Times New Roman"/>
      <w:spacing w:val="50"/>
      <w:w w:val="150"/>
      <w:sz w:val="8"/>
      <w:szCs w:val="8"/>
      <w:shd w:val="clear" w:color="auto" w:fill="FFFFFF"/>
    </w:rPr>
  </w:style>
  <w:style w:type="character" w:customStyle="1" w:styleId="Bodytext6Spacing1pt">
    <w:name w:val="Body text (6) + Spacing 1 pt"/>
    <w:basedOn w:val="Bodytext6"/>
    <w:uiPriority w:val="99"/>
    <w:rsid w:val="00DC05F6"/>
    <w:rPr>
      <w:rFonts w:ascii="Times New Roman" w:hAnsi="Times New Roman" w:cs="Times New Roman"/>
      <w:spacing w:val="20"/>
      <w:w w:val="150"/>
      <w:sz w:val="8"/>
      <w:szCs w:val="8"/>
      <w:shd w:val="clear" w:color="auto" w:fill="FFFFFF"/>
    </w:rPr>
  </w:style>
  <w:style w:type="character" w:customStyle="1" w:styleId="Bodytext6Consolas">
    <w:name w:val="Body text (6) + Consolas"/>
    <w:aliases w:val="Italic,Spacing 0 pt,Scale 100%"/>
    <w:basedOn w:val="Bodytext6"/>
    <w:uiPriority w:val="99"/>
    <w:rsid w:val="00DC05F6"/>
    <w:rPr>
      <w:rFonts w:ascii="Consolas" w:hAnsi="Consolas" w:cs="Consolas"/>
      <w:i/>
      <w:iCs/>
      <w:spacing w:val="0"/>
      <w:w w:val="100"/>
      <w:sz w:val="8"/>
      <w:szCs w:val="8"/>
      <w:shd w:val="clear" w:color="auto" w:fill="FFFFFF"/>
    </w:rPr>
  </w:style>
  <w:style w:type="character" w:customStyle="1" w:styleId="Bodytext7">
    <w:name w:val="Body text (7)_"/>
    <w:basedOn w:val="DefaultParagraphFont"/>
    <w:link w:val="Bodytext70"/>
    <w:uiPriority w:val="99"/>
    <w:locked/>
    <w:rsid w:val="00DC05F6"/>
    <w:rPr>
      <w:rFonts w:ascii="Trebuchet MS" w:hAnsi="Trebuchet MS" w:cs="Trebuchet MS"/>
      <w:noProof/>
      <w:sz w:val="25"/>
      <w:szCs w:val="25"/>
      <w:shd w:val="clear" w:color="auto" w:fill="FFFFFF"/>
    </w:rPr>
  </w:style>
  <w:style w:type="paragraph" w:customStyle="1" w:styleId="Bodytext21">
    <w:name w:val="Body text (2)1"/>
    <w:basedOn w:val="Normal"/>
    <w:link w:val="Bodytext2"/>
    <w:uiPriority w:val="99"/>
    <w:rsid w:val="00DC05F6"/>
    <w:pPr>
      <w:shd w:val="clear" w:color="auto" w:fill="FFFFFF"/>
      <w:spacing w:line="240" w:lineRule="atLeast"/>
      <w:jc w:val="center"/>
    </w:pPr>
    <w:rPr>
      <w:rFonts w:eastAsia="Calibri" w:cs="Times New Roman"/>
      <w:b/>
      <w:bCs/>
      <w:color w:val="auto"/>
      <w:sz w:val="27"/>
      <w:szCs w:val="27"/>
      <w:lang w:val="en-US" w:eastAsia="en-US"/>
    </w:rPr>
  </w:style>
  <w:style w:type="paragraph" w:customStyle="1" w:styleId="Bodytext30">
    <w:name w:val="Body text (3)"/>
    <w:basedOn w:val="Normal"/>
    <w:link w:val="Bodytext3"/>
    <w:uiPriority w:val="99"/>
    <w:rsid w:val="00DC05F6"/>
    <w:pPr>
      <w:shd w:val="clear" w:color="auto" w:fill="FFFFFF"/>
      <w:spacing w:before="180" w:after="480" w:line="240" w:lineRule="atLeast"/>
    </w:pPr>
    <w:rPr>
      <w:rFonts w:eastAsia="Calibri" w:cs="Times New Roman"/>
      <w:i/>
      <w:iCs/>
      <w:color w:val="auto"/>
      <w:sz w:val="27"/>
      <w:szCs w:val="27"/>
      <w:lang w:val="en-US" w:eastAsia="en-US"/>
    </w:rPr>
  </w:style>
  <w:style w:type="paragraph" w:customStyle="1" w:styleId="Bodytext40">
    <w:name w:val="Body text (4)"/>
    <w:basedOn w:val="Normal"/>
    <w:link w:val="Bodytext4"/>
    <w:uiPriority w:val="99"/>
    <w:rsid w:val="00DC05F6"/>
    <w:pPr>
      <w:shd w:val="clear" w:color="auto" w:fill="FFFFFF"/>
      <w:spacing w:before="360" w:after="180" w:line="240" w:lineRule="atLeast"/>
      <w:ind w:firstLine="720"/>
      <w:jc w:val="both"/>
    </w:pPr>
    <w:rPr>
      <w:rFonts w:eastAsia="Calibri" w:cs="Times New Roman"/>
      <w:b/>
      <w:bCs/>
      <w:color w:val="auto"/>
      <w:sz w:val="23"/>
      <w:szCs w:val="23"/>
      <w:lang w:val="en-US" w:eastAsia="en-US"/>
    </w:rPr>
  </w:style>
  <w:style w:type="paragraph" w:styleId="BodyText">
    <w:name w:val="Body Text"/>
    <w:basedOn w:val="Normal"/>
    <w:link w:val="BodyTextChar1"/>
    <w:uiPriority w:val="99"/>
    <w:rsid w:val="00DC05F6"/>
    <w:pPr>
      <w:shd w:val="clear" w:color="auto" w:fill="FFFFFF"/>
      <w:spacing w:before="180" w:after="60" w:line="322" w:lineRule="exact"/>
      <w:jc w:val="both"/>
    </w:pPr>
    <w:rPr>
      <w:rFonts w:eastAsia="Calibri" w:cs="Times New Roman"/>
      <w:color w:val="auto"/>
      <w:sz w:val="27"/>
      <w:szCs w:val="27"/>
      <w:lang w:val="en-US" w:eastAsia="en-US"/>
    </w:rPr>
  </w:style>
  <w:style w:type="character" w:customStyle="1" w:styleId="BodyTextChar">
    <w:name w:val="Body Text Char"/>
    <w:basedOn w:val="DefaultParagraphFont"/>
    <w:uiPriority w:val="99"/>
    <w:semiHidden/>
    <w:rsid w:val="00DC05F6"/>
    <w:rPr>
      <w:rFonts w:ascii="Courier New" w:hAnsi="Courier New" w:cs="Courier New"/>
      <w:color w:val="000000"/>
      <w:sz w:val="24"/>
      <w:szCs w:val="24"/>
      <w:lang w:val="vi-VN" w:eastAsia="vi-VN"/>
    </w:rPr>
  </w:style>
  <w:style w:type="character" w:customStyle="1" w:styleId="BodyTextChar5">
    <w:name w:val="Body Text Char5"/>
    <w:basedOn w:val="DefaultParagraphFont"/>
    <w:uiPriority w:val="99"/>
    <w:semiHidden/>
    <w:rsid w:val="00DC05F6"/>
    <w:rPr>
      <w:rFonts w:cs="Times New Roman"/>
      <w:color w:val="000000"/>
      <w:lang w:val="vi-VN" w:eastAsia="vi-VN"/>
    </w:rPr>
  </w:style>
  <w:style w:type="character" w:customStyle="1" w:styleId="BodyTextChar4">
    <w:name w:val="Body Text Char4"/>
    <w:basedOn w:val="DefaultParagraphFont"/>
    <w:uiPriority w:val="99"/>
    <w:semiHidden/>
    <w:rsid w:val="00DC05F6"/>
    <w:rPr>
      <w:rFonts w:cs="Times New Roman"/>
      <w:color w:val="000000"/>
      <w:lang w:val="vi-VN" w:eastAsia="vi-VN"/>
    </w:rPr>
  </w:style>
  <w:style w:type="character" w:customStyle="1" w:styleId="BodyTextChar3">
    <w:name w:val="Body Text Char3"/>
    <w:basedOn w:val="DefaultParagraphFont"/>
    <w:uiPriority w:val="99"/>
    <w:semiHidden/>
    <w:rsid w:val="00DC05F6"/>
    <w:rPr>
      <w:rFonts w:cs="Times New Roman"/>
      <w:color w:val="000000"/>
      <w:lang w:val="vi-VN" w:eastAsia="vi-VN"/>
    </w:rPr>
  </w:style>
  <w:style w:type="character" w:customStyle="1" w:styleId="BodyTextChar2">
    <w:name w:val="Body Text Char2"/>
    <w:basedOn w:val="DefaultParagraphFont"/>
    <w:uiPriority w:val="99"/>
    <w:semiHidden/>
    <w:rsid w:val="00DC05F6"/>
    <w:rPr>
      <w:rFonts w:cs="Times New Roman"/>
      <w:color w:val="000000"/>
      <w:lang w:val="vi-VN" w:eastAsia="vi-VN"/>
    </w:rPr>
  </w:style>
  <w:style w:type="paragraph" w:customStyle="1" w:styleId="Headerorfooter1">
    <w:name w:val="Header or footer1"/>
    <w:basedOn w:val="Normal"/>
    <w:link w:val="Headerorfooter"/>
    <w:uiPriority w:val="99"/>
    <w:rsid w:val="00DC05F6"/>
    <w:pPr>
      <w:shd w:val="clear" w:color="auto" w:fill="FFFFFF"/>
      <w:spacing w:line="240" w:lineRule="atLeast"/>
      <w:jc w:val="right"/>
    </w:pPr>
    <w:rPr>
      <w:rFonts w:eastAsia="Calibri" w:cs="Times New Roman"/>
      <w:noProof/>
      <w:color w:val="auto"/>
      <w:sz w:val="22"/>
      <w:szCs w:val="22"/>
      <w:lang w:val="en-US" w:eastAsia="en-US"/>
    </w:rPr>
  </w:style>
  <w:style w:type="paragraph" w:customStyle="1" w:styleId="Heading10">
    <w:name w:val="Heading #1"/>
    <w:basedOn w:val="Normal"/>
    <w:link w:val="Heading1"/>
    <w:uiPriority w:val="99"/>
    <w:rsid w:val="00DC05F6"/>
    <w:pPr>
      <w:shd w:val="clear" w:color="auto" w:fill="FFFFFF"/>
      <w:spacing w:before="60" w:after="60" w:line="240" w:lineRule="atLeast"/>
      <w:ind w:firstLine="720"/>
      <w:jc w:val="both"/>
      <w:outlineLvl w:val="0"/>
    </w:pPr>
    <w:rPr>
      <w:rFonts w:eastAsia="Calibri" w:cs="Times New Roman"/>
      <w:b/>
      <w:bCs/>
      <w:color w:val="auto"/>
      <w:sz w:val="27"/>
      <w:szCs w:val="27"/>
      <w:lang w:val="en-US" w:eastAsia="en-US"/>
    </w:rPr>
  </w:style>
  <w:style w:type="paragraph" w:customStyle="1" w:styleId="Bodytext50">
    <w:name w:val="Body text (5)"/>
    <w:basedOn w:val="Normal"/>
    <w:link w:val="Bodytext5"/>
    <w:uiPriority w:val="99"/>
    <w:rsid w:val="00DC05F6"/>
    <w:pPr>
      <w:shd w:val="clear" w:color="auto" w:fill="FFFFFF"/>
      <w:spacing w:line="240" w:lineRule="atLeast"/>
      <w:jc w:val="both"/>
    </w:pPr>
    <w:rPr>
      <w:rFonts w:eastAsia="Calibri" w:cs="Times New Roman"/>
      <w:i/>
      <w:iCs/>
      <w:color w:val="auto"/>
      <w:sz w:val="8"/>
      <w:szCs w:val="8"/>
      <w:lang w:val="en-US" w:eastAsia="en-US"/>
    </w:rPr>
  </w:style>
  <w:style w:type="paragraph" w:customStyle="1" w:styleId="Bodytext60">
    <w:name w:val="Body text (6)"/>
    <w:basedOn w:val="Normal"/>
    <w:link w:val="Bodytext6"/>
    <w:uiPriority w:val="99"/>
    <w:rsid w:val="00DC05F6"/>
    <w:pPr>
      <w:shd w:val="clear" w:color="auto" w:fill="FFFFFF"/>
      <w:spacing w:line="240" w:lineRule="atLeast"/>
      <w:jc w:val="both"/>
    </w:pPr>
    <w:rPr>
      <w:rFonts w:eastAsia="Calibri" w:cs="Times New Roman"/>
      <w:color w:val="auto"/>
      <w:spacing w:val="50"/>
      <w:w w:val="150"/>
      <w:sz w:val="8"/>
      <w:szCs w:val="8"/>
      <w:lang w:val="en-US" w:eastAsia="en-US"/>
    </w:rPr>
  </w:style>
  <w:style w:type="paragraph" w:customStyle="1" w:styleId="Bodytext70">
    <w:name w:val="Body text (7)"/>
    <w:basedOn w:val="Normal"/>
    <w:link w:val="Bodytext7"/>
    <w:uiPriority w:val="99"/>
    <w:rsid w:val="00DC05F6"/>
    <w:pPr>
      <w:shd w:val="clear" w:color="auto" w:fill="FFFFFF"/>
      <w:spacing w:line="240" w:lineRule="atLeast"/>
    </w:pPr>
    <w:rPr>
      <w:rFonts w:ascii="Trebuchet MS" w:eastAsia="Calibri" w:hAnsi="Trebuchet MS" w:cs="Trebuchet MS"/>
      <w:noProof/>
      <w:color w:val="auto"/>
      <w:sz w:val="25"/>
      <w:szCs w:val="25"/>
      <w:lang w:val="en-US" w:eastAsia="en-US"/>
    </w:rPr>
  </w:style>
  <w:style w:type="table" w:styleId="TableGrid">
    <w:name w:val="Table Grid"/>
    <w:basedOn w:val="TableNormal"/>
    <w:uiPriority w:val="99"/>
    <w:rsid w:val="00DC05F6"/>
    <w:rPr>
      <w:rFonts w:ascii="Courier New" w:eastAsia="Times New Roman"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05F6"/>
    <w:pPr>
      <w:ind w:left="720"/>
    </w:pPr>
  </w:style>
  <w:style w:type="paragraph" w:styleId="BodyTextIndent">
    <w:name w:val="Body Text Indent"/>
    <w:basedOn w:val="Normal"/>
    <w:link w:val="BodyTextIndentChar"/>
    <w:uiPriority w:val="99"/>
    <w:semiHidden/>
    <w:rsid w:val="00DC05F6"/>
    <w:pPr>
      <w:spacing w:after="120"/>
      <w:ind w:left="360"/>
    </w:pPr>
  </w:style>
  <w:style w:type="character" w:customStyle="1" w:styleId="BodyTextIndentChar">
    <w:name w:val="Body Text Indent Char"/>
    <w:basedOn w:val="DefaultParagraphFont"/>
    <w:link w:val="BodyTextIndent"/>
    <w:uiPriority w:val="99"/>
    <w:semiHidden/>
    <w:locked/>
    <w:rsid w:val="00DC05F6"/>
    <w:rPr>
      <w:rFonts w:ascii="Courier New" w:hAnsi="Courier New" w:cs="Courier New"/>
      <w:color w:val="000000"/>
      <w:sz w:val="24"/>
      <w:szCs w:val="24"/>
      <w:lang w:val="vi-VN" w:eastAsia="vi-VN"/>
    </w:rPr>
  </w:style>
  <w:style w:type="paragraph" w:styleId="Footer">
    <w:name w:val="footer"/>
    <w:basedOn w:val="Normal"/>
    <w:link w:val="FooterChar"/>
    <w:uiPriority w:val="99"/>
    <w:rsid w:val="002D446D"/>
    <w:pPr>
      <w:tabs>
        <w:tab w:val="center" w:pos="4153"/>
        <w:tab w:val="right" w:pos="8306"/>
      </w:tabs>
    </w:pPr>
  </w:style>
  <w:style w:type="character" w:customStyle="1" w:styleId="FooterChar">
    <w:name w:val="Footer Char"/>
    <w:basedOn w:val="DefaultParagraphFont"/>
    <w:link w:val="Footer"/>
    <w:uiPriority w:val="99"/>
    <w:rsid w:val="00E33EF5"/>
    <w:rPr>
      <w:rFonts w:ascii="Courier New" w:eastAsia="Times New Roman" w:hAnsi="Courier New" w:cs="Courier New"/>
      <w:color w:val="000000"/>
      <w:sz w:val="24"/>
      <w:szCs w:val="24"/>
      <w:lang w:val="vi-VN" w:eastAsia="vi-VN"/>
    </w:rPr>
  </w:style>
  <w:style w:type="character" w:styleId="PageNumber">
    <w:name w:val="page number"/>
    <w:basedOn w:val="DefaultParagraphFont"/>
    <w:uiPriority w:val="99"/>
    <w:rsid w:val="002D446D"/>
    <w:rPr>
      <w:rFonts w:cs="Times New Roman"/>
    </w:rPr>
  </w:style>
  <w:style w:type="paragraph" w:styleId="BalloonText">
    <w:name w:val="Balloon Text"/>
    <w:basedOn w:val="Normal"/>
    <w:link w:val="BalloonTextChar"/>
    <w:uiPriority w:val="99"/>
    <w:semiHidden/>
    <w:unhideWhenUsed/>
    <w:rsid w:val="00A71037"/>
    <w:rPr>
      <w:rFonts w:ascii="Tahoma" w:hAnsi="Tahoma" w:cs="Tahoma"/>
      <w:sz w:val="16"/>
      <w:szCs w:val="16"/>
    </w:rPr>
  </w:style>
  <w:style w:type="character" w:customStyle="1" w:styleId="BalloonTextChar">
    <w:name w:val="Balloon Text Char"/>
    <w:basedOn w:val="DefaultParagraphFont"/>
    <w:link w:val="BalloonText"/>
    <w:uiPriority w:val="99"/>
    <w:semiHidden/>
    <w:rsid w:val="00A71037"/>
    <w:rPr>
      <w:rFonts w:ascii="Tahoma" w:eastAsia="Times New Roman" w:hAnsi="Tahoma" w:cs="Tahoma"/>
      <w:color w:val="000000"/>
      <w:sz w:val="16"/>
      <w:szCs w:val="16"/>
      <w:lang w:val="vi-VN" w:eastAsia="vi-VN"/>
    </w:rPr>
  </w:style>
  <w:style w:type="paragraph" w:styleId="Header">
    <w:name w:val="header"/>
    <w:basedOn w:val="Normal"/>
    <w:link w:val="HeaderChar"/>
    <w:uiPriority w:val="99"/>
    <w:unhideWhenUsed/>
    <w:rsid w:val="002D33B8"/>
    <w:pPr>
      <w:tabs>
        <w:tab w:val="center" w:pos="4680"/>
        <w:tab w:val="right" w:pos="9360"/>
      </w:tabs>
    </w:pPr>
  </w:style>
  <w:style w:type="character" w:customStyle="1" w:styleId="HeaderChar">
    <w:name w:val="Header Char"/>
    <w:basedOn w:val="DefaultParagraphFont"/>
    <w:link w:val="Header"/>
    <w:uiPriority w:val="99"/>
    <w:rsid w:val="002D33B8"/>
    <w:rPr>
      <w:rFonts w:ascii="Courier New" w:eastAsia="Times New Roman" w:hAnsi="Courier New" w:cs="Courier New"/>
      <w:color w:val="000000"/>
      <w:sz w:val="24"/>
      <w:szCs w:val="24"/>
      <w:lang w:val="vi-VN" w:eastAsia="vi-VN"/>
    </w:rPr>
  </w:style>
  <w:style w:type="paragraph" w:styleId="FootnoteText">
    <w:name w:val="footnote text"/>
    <w:aliases w:val="Char9,Char9 Char,Footnote Text Char Char Char Char Char,Footnote Text Char Char Char Char Char Char Ch Char Char Char,Footnote Text Char Char Char Char Char Char Ch Char Char Char Char Char Char C,fn"/>
    <w:basedOn w:val="Normal"/>
    <w:link w:val="FootnoteTextChar"/>
    <w:uiPriority w:val="99"/>
    <w:unhideWhenUsed/>
    <w:rsid w:val="00043714"/>
    <w:rPr>
      <w:sz w:val="20"/>
      <w:szCs w:val="20"/>
    </w:rPr>
  </w:style>
  <w:style w:type="character" w:customStyle="1" w:styleId="FootnoteTextChar">
    <w:name w:val="Footnote Text Char"/>
    <w:aliases w:val="Char9 Char1,Char9 Char Char,Footnote Text Char Char Char Char Char Char,Footnote Text Char Char Char Char Char Char Ch Char Char Char Char,Footnote Text Char Char Char Char Char Char Ch Char Char Char Char Char Char C Char,fn Char"/>
    <w:basedOn w:val="DefaultParagraphFont"/>
    <w:link w:val="FootnoteText"/>
    <w:uiPriority w:val="99"/>
    <w:rsid w:val="00043714"/>
    <w:rPr>
      <w:rFonts w:ascii="Courier New" w:eastAsia="Times New Roman" w:hAnsi="Courier New" w:cs="Courier New"/>
      <w:color w:val="000000"/>
      <w:sz w:val="20"/>
      <w:szCs w:val="20"/>
      <w:lang w:val="vi-VN" w:eastAsia="vi-VN"/>
    </w:rPr>
  </w:style>
  <w:style w:type="character" w:styleId="FootnoteReference">
    <w:name w:val="footnote reference"/>
    <w:aliases w:val="Footnote,Footnote text,ftref,BearingPoint,16 Point,Superscript 6 Point,fr,Footnote Text1,f,Ref,de nota al pie,Footnote + Arial,Black,Footnote Text11"/>
    <w:basedOn w:val="DefaultParagraphFont"/>
    <w:uiPriority w:val="99"/>
    <w:unhideWhenUsed/>
    <w:rsid w:val="00043714"/>
    <w:rPr>
      <w:vertAlign w:val="superscript"/>
    </w:rPr>
  </w:style>
  <w:style w:type="character" w:styleId="EndnoteReference">
    <w:name w:val="endnote reference"/>
    <w:basedOn w:val="DefaultParagraphFont"/>
    <w:uiPriority w:val="99"/>
    <w:semiHidden/>
    <w:unhideWhenUsed/>
    <w:rsid w:val="00200B4F"/>
    <w:rPr>
      <w:vertAlign w:val="superscript"/>
    </w:rPr>
  </w:style>
  <w:style w:type="character" w:customStyle="1" w:styleId="Vnbnnidung3">
    <w:name w:val="Văn bản nội dung (3)_"/>
    <w:link w:val="Vnbnnidung30"/>
    <w:locked/>
    <w:rsid w:val="00884F75"/>
    <w:rPr>
      <w:rFonts w:eastAsia="Times New Roman"/>
      <w:i/>
      <w:sz w:val="28"/>
      <w:shd w:val="clear" w:color="auto" w:fill="FFFFFF"/>
    </w:rPr>
  </w:style>
  <w:style w:type="paragraph" w:customStyle="1" w:styleId="Vnbnnidung30">
    <w:name w:val="Văn bản nội dung (3)"/>
    <w:basedOn w:val="Normal"/>
    <w:link w:val="Vnbnnidung3"/>
    <w:rsid w:val="00884F75"/>
    <w:pPr>
      <w:shd w:val="clear" w:color="auto" w:fill="FFFFFF"/>
      <w:spacing w:after="360" w:line="240" w:lineRule="atLeast"/>
    </w:pPr>
    <w:rPr>
      <w:rFonts w:ascii="Calibri" w:hAnsi="Calibri" w:cs="Times New Roman"/>
      <w:i/>
      <w:color w:val="auto"/>
      <w:sz w:val="28"/>
      <w:szCs w:val="22"/>
      <w:lang w:val="en-US" w:eastAsia="en-US"/>
    </w:rPr>
  </w:style>
  <w:style w:type="character" w:customStyle="1" w:styleId="Vnbnnidung2">
    <w:name w:val="Văn bản nội dung (2)_"/>
    <w:link w:val="Vnbnnidung20"/>
    <w:locked/>
    <w:rsid w:val="009E4403"/>
    <w:rPr>
      <w:sz w:val="28"/>
      <w:shd w:val="clear" w:color="auto" w:fill="FFFFFF"/>
    </w:rPr>
  </w:style>
  <w:style w:type="paragraph" w:customStyle="1" w:styleId="Vnbnnidung20">
    <w:name w:val="Văn bản nội dung (2)"/>
    <w:basedOn w:val="Normal"/>
    <w:link w:val="Vnbnnidung2"/>
    <w:rsid w:val="009E4403"/>
    <w:pPr>
      <w:shd w:val="clear" w:color="auto" w:fill="FFFFFF"/>
      <w:spacing w:after="60" w:line="439" w:lineRule="exact"/>
    </w:pPr>
    <w:rPr>
      <w:rFonts w:ascii="Calibri" w:eastAsia="Calibri" w:hAnsi="Calibri" w:cs="Times New Roman"/>
      <w:color w:val="auto"/>
      <w:sz w:val="28"/>
      <w:szCs w:val="22"/>
      <w:lang w:val="en-US" w:eastAsia="en-US"/>
    </w:rPr>
  </w:style>
  <w:style w:type="paragraph" w:styleId="NormalWeb">
    <w:name w:val="Normal (Web)"/>
    <w:basedOn w:val="Normal"/>
    <w:uiPriority w:val="99"/>
    <w:unhideWhenUsed/>
    <w:rsid w:val="00E407AB"/>
    <w:pPr>
      <w:widowControl/>
      <w:spacing w:before="100" w:beforeAutospacing="1" w:after="100" w:afterAutospacing="1"/>
    </w:pPr>
    <w:rPr>
      <w:rFonts w:ascii="Times New Roman" w:hAnsi="Times New Roman" w:cs="Times New Roman"/>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85888">
      <w:bodyDiv w:val="1"/>
      <w:marLeft w:val="0"/>
      <w:marRight w:val="0"/>
      <w:marTop w:val="0"/>
      <w:marBottom w:val="0"/>
      <w:divBdr>
        <w:top w:val="none" w:sz="0" w:space="0" w:color="auto"/>
        <w:left w:val="none" w:sz="0" w:space="0" w:color="auto"/>
        <w:bottom w:val="none" w:sz="0" w:space="0" w:color="auto"/>
        <w:right w:val="none" w:sz="0" w:space="0" w:color="auto"/>
      </w:divBdr>
    </w:div>
    <w:div w:id="279459977">
      <w:bodyDiv w:val="1"/>
      <w:marLeft w:val="0"/>
      <w:marRight w:val="0"/>
      <w:marTop w:val="0"/>
      <w:marBottom w:val="0"/>
      <w:divBdr>
        <w:top w:val="none" w:sz="0" w:space="0" w:color="auto"/>
        <w:left w:val="none" w:sz="0" w:space="0" w:color="auto"/>
        <w:bottom w:val="none" w:sz="0" w:space="0" w:color="auto"/>
        <w:right w:val="none" w:sz="0" w:space="0" w:color="auto"/>
      </w:divBdr>
    </w:div>
    <w:div w:id="303315027">
      <w:bodyDiv w:val="1"/>
      <w:marLeft w:val="0"/>
      <w:marRight w:val="0"/>
      <w:marTop w:val="0"/>
      <w:marBottom w:val="0"/>
      <w:divBdr>
        <w:top w:val="none" w:sz="0" w:space="0" w:color="auto"/>
        <w:left w:val="none" w:sz="0" w:space="0" w:color="auto"/>
        <w:bottom w:val="none" w:sz="0" w:space="0" w:color="auto"/>
        <w:right w:val="none" w:sz="0" w:space="0" w:color="auto"/>
      </w:divBdr>
    </w:div>
    <w:div w:id="384254618">
      <w:bodyDiv w:val="1"/>
      <w:marLeft w:val="0"/>
      <w:marRight w:val="0"/>
      <w:marTop w:val="0"/>
      <w:marBottom w:val="0"/>
      <w:divBdr>
        <w:top w:val="none" w:sz="0" w:space="0" w:color="auto"/>
        <w:left w:val="none" w:sz="0" w:space="0" w:color="auto"/>
        <w:bottom w:val="none" w:sz="0" w:space="0" w:color="auto"/>
        <w:right w:val="none" w:sz="0" w:space="0" w:color="auto"/>
      </w:divBdr>
    </w:div>
    <w:div w:id="446583840">
      <w:bodyDiv w:val="1"/>
      <w:marLeft w:val="0"/>
      <w:marRight w:val="0"/>
      <w:marTop w:val="0"/>
      <w:marBottom w:val="0"/>
      <w:divBdr>
        <w:top w:val="none" w:sz="0" w:space="0" w:color="auto"/>
        <w:left w:val="none" w:sz="0" w:space="0" w:color="auto"/>
        <w:bottom w:val="none" w:sz="0" w:space="0" w:color="auto"/>
        <w:right w:val="none" w:sz="0" w:space="0" w:color="auto"/>
      </w:divBdr>
    </w:div>
    <w:div w:id="668290804">
      <w:bodyDiv w:val="1"/>
      <w:marLeft w:val="0"/>
      <w:marRight w:val="0"/>
      <w:marTop w:val="0"/>
      <w:marBottom w:val="0"/>
      <w:divBdr>
        <w:top w:val="none" w:sz="0" w:space="0" w:color="auto"/>
        <w:left w:val="none" w:sz="0" w:space="0" w:color="auto"/>
        <w:bottom w:val="none" w:sz="0" w:space="0" w:color="auto"/>
        <w:right w:val="none" w:sz="0" w:space="0" w:color="auto"/>
      </w:divBdr>
    </w:div>
    <w:div w:id="844249266">
      <w:bodyDiv w:val="1"/>
      <w:marLeft w:val="0"/>
      <w:marRight w:val="0"/>
      <w:marTop w:val="0"/>
      <w:marBottom w:val="0"/>
      <w:divBdr>
        <w:top w:val="none" w:sz="0" w:space="0" w:color="auto"/>
        <w:left w:val="none" w:sz="0" w:space="0" w:color="auto"/>
        <w:bottom w:val="none" w:sz="0" w:space="0" w:color="auto"/>
        <w:right w:val="none" w:sz="0" w:space="0" w:color="auto"/>
      </w:divBdr>
    </w:div>
    <w:div w:id="904031720">
      <w:bodyDiv w:val="1"/>
      <w:marLeft w:val="0"/>
      <w:marRight w:val="0"/>
      <w:marTop w:val="0"/>
      <w:marBottom w:val="0"/>
      <w:divBdr>
        <w:top w:val="none" w:sz="0" w:space="0" w:color="auto"/>
        <w:left w:val="none" w:sz="0" w:space="0" w:color="auto"/>
        <w:bottom w:val="none" w:sz="0" w:space="0" w:color="auto"/>
        <w:right w:val="none" w:sz="0" w:space="0" w:color="auto"/>
      </w:divBdr>
    </w:div>
    <w:div w:id="999577069">
      <w:bodyDiv w:val="1"/>
      <w:marLeft w:val="0"/>
      <w:marRight w:val="0"/>
      <w:marTop w:val="0"/>
      <w:marBottom w:val="0"/>
      <w:divBdr>
        <w:top w:val="none" w:sz="0" w:space="0" w:color="auto"/>
        <w:left w:val="none" w:sz="0" w:space="0" w:color="auto"/>
        <w:bottom w:val="none" w:sz="0" w:space="0" w:color="auto"/>
        <w:right w:val="none" w:sz="0" w:space="0" w:color="auto"/>
      </w:divBdr>
    </w:div>
    <w:div w:id="1065883542">
      <w:bodyDiv w:val="1"/>
      <w:marLeft w:val="0"/>
      <w:marRight w:val="0"/>
      <w:marTop w:val="0"/>
      <w:marBottom w:val="0"/>
      <w:divBdr>
        <w:top w:val="none" w:sz="0" w:space="0" w:color="auto"/>
        <w:left w:val="none" w:sz="0" w:space="0" w:color="auto"/>
        <w:bottom w:val="none" w:sz="0" w:space="0" w:color="auto"/>
        <w:right w:val="none" w:sz="0" w:space="0" w:color="auto"/>
      </w:divBdr>
    </w:div>
    <w:div w:id="1072507991">
      <w:bodyDiv w:val="1"/>
      <w:marLeft w:val="0"/>
      <w:marRight w:val="0"/>
      <w:marTop w:val="0"/>
      <w:marBottom w:val="0"/>
      <w:divBdr>
        <w:top w:val="none" w:sz="0" w:space="0" w:color="auto"/>
        <w:left w:val="none" w:sz="0" w:space="0" w:color="auto"/>
        <w:bottom w:val="none" w:sz="0" w:space="0" w:color="auto"/>
        <w:right w:val="none" w:sz="0" w:space="0" w:color="auto"/>
      </w:divBdr>
    </w:div>
    <w:div w:id="1091660192">
      <w:bodyDiv w:val="1"/>
      <w:marLeft w:val="0"/>
      <w:marRight w:val="0"/>
      <w:marTop w:val="0"/>
      <w:marBottom w:val="0"/>
      <w:divBdr>
        <w:top w:val="none" w:sz="0" w:space="0" w:color="auto"/>
        <w:left w:val="none" w:sz="0" w:space="0" w:color="auto"/>
        <w:bottom w:val="none" w:sz="0" w:space="0" w:color="auto"/>
        <w:right w:val="none" w:sz="0" w:space="0" w:color="auto"/>
      </w:divBdr>
    </w:div>
    <w:div w:id="1145972943">
      <w:bodyDiv w:val="1"/>
      <w:marLeft w:val="0"/>
      <w:marRight w:val="0"/>
      <w:marTop w:val="0"/>
      <w:marBottom w:val="0"/>
      <w:divBdr>
        <w:top w:val="none" w:sz="0" w:space="0" w:color="auto"/>
        <w:left w:val="none" w:sz="0" w:space="0" w:color="auto"/>
        <w:bottom w:val="none" w:sz="0" w:space="0" w:color="auto"/>
        <w:right w:val="none" w:sz="0" w:space="0" w:color="auto"/>
      </w:divBdr>
    </w:div>
    <w:div w:id="1190604084">
      <w:bodyDiv w:val="1"/>
      <w:marLeft w:val="0"/>
      <w:marRight w:val="0"/>
      <w:marTop w:val="0"/>
      <w:marBottom w:val="0"/>
      <w:divBdr>
        <w:top w:val="none" w:sz="0" w:space="0" w:color="auto"/>
        <w:left w:val="none" w:sz="0" w:space="0" w:color="auto"/>
        <w:bottom w:val="none" w:sz="0" w:space="0" w:color="auto"/>
        <w:right w:val="none" w:sz="0" w:space="0" w:color="auto"/>
      </w:divBdr>
    </w:div>
    <w:div w:id="1238714344">
      <w:bodyDiv w:val="1"/>
      <w:marLeft w:val="0"/>
      <w:marRight w:val="0"/>
      <w:marTop w:val="0"/>
      <w:marBottom w:val="0"/>
      <w:divBdr>
        <w:top w:val="none" w:sz="0" w:space="0" w:color="auto"/>
        <w:left w:val="none" w:sz="0" w:space="0" w:color="auto"/>
        <w:bottom w:val="none" w:sz="0" w:space="0" w:color="auto"/>
        <w:right w:val="none" w:sz="0" w:space="0" w:color="auto"/>
      </w:divBdr>
    </w:div>
    <w:div w:id="1266301502">
      <w:bodyDiv w:val="1"/>
      <w:marLeft w:val="0"/>
      <w:marRight w:val="0"/>
      <w:marTop w:val="0"/>
      <w:marBottom w:val="0"/>
      <w:divBdr>
        <w:top w:val="none" w:sz="0" w:space="0" w:color="auto"/>
        <w:left w:val="none" w:sz="0" w:space="0" w:color="auto"/>
        <w:bottom w:val="none" w:sz="0" w:space="0" w:color="auto"/>
        <w:right w:val="none" w:sz="0" w:space="0" w:color="auto"/>
      </w:divBdr>
    </w:div>
    <w:div w:id="1350330517">
      <w:bodyDiv w:val="1"/>
      <w:marLeft w:val="0"/>
      <w:marRight w:val="0"/>
      <w:marTop w:val="0"/>
      <w:marBottom w:val="0"/>
      <w:divBdr>
        <w:top w:val="none" w:sz="0" w:space="0" w:color="auto"/>
        <w:left w:val="none" w:sz="0" w:space="0" w:color="auto"/>
        <w:bottom w:val="none" w:sz="0" w:space="0" w:color="auto"/>
        <w:right w:val="none" w:sz="0" w:space="0" w:color="auto"/>
      </w:divBdr>
    </w:div>
    <w:div w:id="1372342337">
      <w:bodyDiv w:val="1"/>
      <w:marLeft w:val="0"/>
      <w:marRight w:val="0"/>
      <w:marTop w:val="0"/>
      <w:marBottom w:val="0"/>
      <w:divBdr>
        <w:top w:val="none" w:sz="0" w:space="0" w:color="auto"/>
        <w:left w:val="none" w:sz="0" w:space="0" w:color="auto"/>
        <w:bottom w:val="none" w:sz="0" w:space="0" w:color="auto"/>
        <w:right w:val="none" w:sz="0" w:space="0" w:color="auto"/>
      </w:divBdr>
    </w:div>
    <w:div w:id="1374383122">
      <w:bodyDiv w:val="1"/>
      <w:marLeft w:val="0"/>
      <w:marRight w:val="0"/>
      <w:marTop w:val="0"/>
      <w:marBottom w:val="0"/>
      <w:divBdr>
        <w:top w:val="none" w:sz="0" w:space="0" w:color="auto"/>
        <w:left w:val="none" w:sz="0" w:space="0" w:color="auto"/>
        <w:bottom w:val="none" w:sz="0" w:space="0" w:color="auto"/>
        <w:right w:val="none" w:sz="0" w:space="0" w:color="auto"/>
      </w:divBdr>
    </w:div>
    <w:div w:id="1428887766">
      <w:bodyDiv w:val="1"/>
      <w:marLeft w:val="0"/>
      <w:marRight w:val="0"/>
      <w:marTop w:val="0"/>
      <w:marBottom w:val="0"/>
      <w:divBdr>
        <w:top w:val="none" w:sz="0" w:space="0" w:color="auto"/>
        <w:left w:val="none" w:sz="0" w:space="0" w:color="auto"/>
        <w:bottom w:val="none" w:sz="0" w:space="0" w:color="auto"/>
        <w:right w:val="none" w:sz="0" w:space="0" w:color="auto"/>
      </w:divBdr>
    </w:div>
    <w:div w:id="1436637980">
      <w:bodyDiv w:val="1"/>
      <w:marLeft w:val="0"/>
      <w:marRight w:val="0"/>
      <w:marTop w:val="0"/>
      <w:marBottom w:val="0"/>
      <w:divBdr>
        <w:top w:val="none" w:sz="0" w:space="0" w:color="auto"/>
        <w:left w:val="none" w:sz="0" w:space="0" w:color="auto"/>
        <w:bottom w:val="none" w:sz="0" w:space="0" w:color="auto"/>
        <w:right w:val="none" w:sz="0" w:space="0" w:color="auto"/>
      </w:divBdr>
    </w:div>
    <w:div w:id="1450973891">
      <w:bodyDiv w:val="1"/>
      <w:marLeft w:val="0"/>
      <w:marRight w:val="0"/>
      <w:marTop w:val="0"/>
      <w:marBottom w:val="0"/>
      <w:divBdr>
        <w:top w:val="none" w:sz="0" w:space="0" w:color="auto"/>
        <w:left w:val="none" w:sz="0" w:space="0" w:color="auto"/>
        <w:bottom w:val="none" w:sz="0" w:space="0" w:color="auto"/>
        <w:right w:val="none" w:sz="0" w:space="0" w:color="auto"/>
      </w:divBdr>
    </w:div>
    <w:div w:id="1463647994">
      <w:bodyDiv w:val="1"/>
      <w:marLeft w:val="0"/>
      <w:marRight w:val="0"/>
      <w:marTop w:val="0"/>
      <w:marBottom w:val="0"/>
      <w:divBdr>
        <w:top w:val="none" w:sz="0" w:space="0" w:color="auto"/>
        <w:left w:val="none" w:sz="0" w:space="0" w:color="auto"/>
        <w:bottom w:val="none" w:sz="0" w:space="0" w:color="auto"/>
        <w:right w:val="none" w:sz="0" w:space="0" w:color="auto"/>
      </w:divBdr>
    </w:div>
    <w:div w:id="1557010394">
      <w:bodyDiv w:val="1"/>
      <w:marLeft w:val="0"/>
      <w:marRight w:val="0"/>
      <w:marTop w:val="0"/>
      <w:marBottom w:val="0"/>
      <w:divBdr>
        <w:top w:val="none" w:sz="0" w:space="0" w:color="auto"/>
        <w:left w:val="none" w:sz="0" w:space="0" w:color="auto"/>
        <w:bottom w:val="none" w:sz="0" w:space="0" w:color="auto"/>
        <w:right w:val="none" w:sz="0" w:space="0" w:color="auto"/>
      </w:divBdr>
    </w:div>
    <w:div w:id="1562787036">
      <w:bodyDiv w:val="1"/>
      <w:marLeft w:val="0"/>
      <w:marRight w:val="0"/>
      <w:marTop w:val="0"/>
      <w:marBottom w:val="0"/>
      <w:divBdr>
        <w:top w:val="none" w:sz="0" w:space="0" w:color="auto"/>
        <w:left w:val="none" w:sz="0" w:space="0" w:color="auto"/>
        <w:bottom w:val="none" w:sz="0" w:space="0" w:color="auto"/>
        <w:right w:val="none" w:sz="0" w:space="0" w:color="auto"/>
      </w:divBdr>
    </w:div>
    <w:div w:id="1573538781">
      <w:bodyDiv w:val="1"/>
      <w:marLeft w:val="0"/>
      <w:marRight w:val="0"/>
      <w:marTop w:val="0"/>
      <w:marBottom w:val="0"/>
      <w:divBdr>
        <w:top w:val="none" w:sz="0" w:space="0" w:color="auto"/>
        <w:left w:val="none" w:sz="0" w:space="0" w:color="auto"/>
        <w:bottom w:val="none" w:sz="0" w:space="0" w:color="auto"/>
        <w:right w:val="none" w:sz="0" w:space="0" w:color="auto"/>
      </w:divBdr>
    </w:div>
    <w:div w:id="1600143360">
      <w:bodyDiv w:val="1"/>
      <w:marLeft w:val="0"/>
      <w:marRight w:val="0"/>
      <w:marTop w:val="0"/>
      <w:marBottom w:val="0"/>
      <w:divBdr>
        <w:top w:val="none" w:sz="0" w:space="0" w:color="auto"/>
        <w:left w:val="none" w:sz="0" w:space="0" w:color="auto"/>
        <w:bottom w:val="none" w:sz="0" w:space="0" w:color="auto"/>
        <w:right w:val="none" w:sz="0" w:space="0" w:color="auto"/>
      </w:divBdr>
    </w:div>
    <w:div w:id="1680619146">
      <w:bodyDiv w:val="1"/>
      <w:marLeft w:val="0"/>
      <w:marRight w:val="0"/>
      <w:marTop w:val="0"/>
      <w:marBottom w:val="0"/>
      <w:divBdr>
        <w:top w:val="none" w:sz="0" w:space="0" w:color="auto"/>
        <w:left w:val="none" w:sz="0" w:space="0" w:color="auto"/>
        <w:bottom w:val="none" w:sz="0" w:space="0" w:color="auto"/>
        <w:right w:val="none" w:sz="0" w:space="0" w:color="auto"/>
      </w:divBdr>
    </w:div>
    <w:div w:id="1683624477">
      <w:bodyDiv w:val="1"/>
      <w:marLeft w:val="0"/>
      <w:marRight w:val="0"/>
      <w:marTop w:val="0"/>
      <w:marBottom w:val="0"/>
      <w:divBdr>
        <w:top w:val="none" w:sz="0" w:space="0" w:color="auto"/>
        <w:left w:val="none" w:sz="0" w:space="0" w:color="auto"/>
        <w:bottom w:val="none" w:sz="0" w:space="0" w:color="auto"/>
        <w:right w:val="none" w:sz="0" w:space="0" w:color="auto"/>
      </w:divBdr>
    </w:div>
    <w:div w:id="1717196896">
      <w:bodyDiv w:val="1"/>
      <w:marLeft w:val="0"/>
      <w:marRight w:val="0"/>
      <w:marTop w:val="0"/>
      <w:marBottom w:val="0"/>
      <w:divBdr>
        <w:top w:val="none" w:sz="0" w:space="0" w:color="auto"/>
        <w:left w:val="none" w:sz="0" w:space="0" w:color="auto"/>
        <w:bottom w:val="none" w:sz="0" w:space="0" w:color="auto"/>
        <w:right w:val="none" w:sz="0" w:space="0" w:color="auto"/>
      </w:divBdr>
    </w:div>
    <w:div w:id="1784761287">
      <w:bodyDiv w:val="1"/>
      <w:marLeft w:val="0"/>
      <w:marRight w:val="0"/>
      <w:marTop w:val="0"/>
      <w:marBottom w:val="0"/>
      <w:divBdr>
        <w:top w:val="none" w:sz="0" w:space="0" w:color="auto"/>
        <w:left w:val="none" w:sz="0" w:space="0" w:color="auto"/>
        <w:bottom w:val="none" w:sz="0" w:space="0" w:color="auto"/>
        <w:right w:val="none" w:sz="0" w:space="0" w:color="auto"/>
      </w:divBdr>
    </w:div>
    <w:div w:id="1796481473">
      <w:bodyDiv w:val="1"/>
      <w:marLeft w:val="0"/>
      <w:marRight w:val="0"/>
      <w:marTop w:val="0"/>
      <w:marBottom w:val="0"/>
      <w:divBdr>
        <w:top w:val="none" w:sz="0" w:space="0" w:color="auto"/>
        <w:left w:val="none" w:sz="0" w:space="0" w:color="auto"/>
        <w:bottom w:val="none" w:sz="0" w:space="0" w:color="auto"/>
        <w:right w:val="none" w:sz="0" w:space="0" w:color="auto"/>
      </w:divBdr>
    </w:div>
    <w:div w:id="1828091113">
      <w:bodyDiv w:val="1"/>
      <w:marLeft w:val="0"/>
      <w:marRight w:val="0"/>
      <w:marTop w:val="0"/>
      <w:marBottom w:val="0"/>
      <w:divBdr>
        <w:top w:val="none" w:sz="0" w:space="0" w:color="auto"/>
        <w:left w:val="none" w:sz="0" w:space="0" w:color="auto"/>
        <w:bottom w:val="none" w:sz="0" w:space="0" w:color="auto"/>
        <w:right w:val="none" w:sz="0" w:space="0" w:color="auto"/>
      </w:divBdr>
    </w:div>
    <w:div w:id="1858540450">
      <w:bodyDiv w:val="1"/>
      <w:marLeft w:val="0"/>
      <w:marRight w:val="0"/>
      <w:marTop w:val="0"/>
      <w:marBottom w:val="0"/>
      <w:divBdr>
        <w:top w:val="none" w:sz="0" w:space="0" w:color="auto"/>
        <w:left w:val="none" w:sz="0" w:space="0" w:color="auto"/>
        <w:bottom w:val="none" w:sz="0" w:space="0" w:color="auto"/>
        <w:right w:val="none" w:sz="0" w:space="0" w:color="auto"/>
      </w:divBdr>
    </w:div>
    <w:div w:id="1906067124">
      <w:bodyDiv w:val="1"/>
      <w:marLeft w:val="0"/>
      <w:marRight w:val="0"/>
      <w:marTop w:val="0"/>
      <w:marBottom w:val="0"/>
      <w:divBdr>
        <w:top w:val="none" w:sz="0" w:space="0" w:color="auto"/>
        <w:left w:val="none" w:sz="0" w:space="0" w:color="auto"/>
        <w:bottom w:val="none" w:sz="0" w:space="0" w:color="auto"/>
        <w:right w:val="none" w:sz="0" w:space="0" w:color="auto"/>
      </w:divBdr>
    </w:div>
    <w:div w:id="1945383951">
      <w:bodyDiv w:val="1"/>
      <w:marLeft w:val="0"/>
      <w:marRight w:val="0"/>
      <w:marTop w:val="0"/>
      <w:marBottom w:val="0"/>
      <w:divBdr>
        <w:top w:val="none" w:sz="0" w:space="0" w:color="auto"/>
        <w:left w:val="none" w:sz="0" w:space="0" w:color="auto"/>
        <w:bottom w:val="none" w:sz="0" w:space="0" w:color="auto"/>
        <w:right w:val="none" w:sz="0" w:space="0" w:color="auto"/>
      </w:divBdr>
    </w:div>
    <w:div w:id="2015457086">
      <w:bodyDiv w:val="1"/>
      <w:marLeft w:val="0"/>
      <w:marRight w:val="0"/>
      <w:marTop w:val="0"/>
      <w:marBottom w:val="0"/>
      <w:divBdr>
        <w:top w:val="none" w:sz="0" w:space="0" w:color="auto"/>
        <w:left w:val="none" w:sz="0" w:space="0" w:color="auto"/>
        <w:bottom w:val="none" w:sz="0" w:space="0" w:color="auto"/>
        <w:right w:val="none" w:sz="0" w:space="0" w:color="auto"/>
      </w:divBdr>
    </w:div>
    <w:div w:id="2102725690">
      <w:bodyDiv w:val="1"/>
      <w:marLeft w:val="0"/>
      <w:marRight w:val="0"/>
      <w:marTop w:val="0"/>
      <w:marBottom w:val="0"/>
      <w:divBdr>
        <w:top w:val="none" w:sz="0" w:space="0" w:color="auto"/>
        <w:left w:val="none" w:sz="0" w:space="0" w:color="auto"/>
        <w:bottom w:val="none" w:sz="0" w:space="0" w:color="auto"/>
        <w:right w:val="none" w:sz="0" w:space="0" w:color="auto"/>
      </w:divBdr>
    </w:div>
    <w:div w:id="212148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B14D6-6D77-46C2-B687-997A48613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9</Pages>
  <Words>3254</Words>
  <Characters>18553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THANH TRA TỈNH TÂY NINH</vt:lpstr>
    </vt:vector>
  </TitlesOfParts>
  <Company>Microsoft</Company>
  <LinksUpToDate>false</LinksUpToDate>
  <CharactersWithSpaces>21764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THANH TRA TỈNH TÂY NINH</dc:title>
  <dc:creator>Admin</dc:creator>
  <cp:lastModifiedBy>admin</cp:lastModifiedBy>
  <cp:revision>359</cp:revision>
  <cp:lastPrinted>2018-01-24T01:55:00Z</cp:lastPrinted>
  <dcterms:created xsi:type="dcterms:W3CDTF">2020-12-23T07:57:00Z</dcterms:created>
  <dcterms:modified xsi:type="dcterms:W3CDTF">2022-09-26T04:01:00Z</dcterms:modified>
</cp:coreProperties>
</file>